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29befb9" w14:textId="329befb9">
      <w:pPr>
        <w:jc w:val="center"/>
        <w15:collapsed w:val="false"/>
      </w:pPr>
      <w:r>
        <w:rPr>
          <w:rFonts w:ascii="Microsoft YaHei" w:hAnsi="Microsoft YaHei" w:eastAsia="Microsoft YaHei" w:cs="Microsoft YaHei"/>
          <w:b/>
          <w:color w:val="000000"/>
          <w:sz w:val="26"/>
          <w:szCs w:val="26"/>
        </w:rPr>
        <w:t>2017年度法宣在线无纸化考试试题及答案</w:t>
      </w:r>
    </w:p>
    <w:p>
      <w:pPr>
        <w:jc w:val="left"/>
      </w:pPr>
      <w:r>
        <w:rPr>
          <w:rFonts w:ascii="simsun" w:hAnsi="simsun" w:eastAsia="simsun" w:cs="simsun"/>
          <w:color w:val="000000"/>
          <w:sz w:val="24"/>
          <w:szCs w:val="24"/>
        </w:rPr>
        <w:t xml:space="preserve">　　为加强对公民的法制宣传教育，着力提高法律素质。法制宣传教育的对象是一切有接受教育能力的公民。广大公民要结合工作、生产、学习和生活实际，自觉学习法律，遵守法律，维护法律权威。要面向广大公民，广泛开展多种形式的法制宣传教育。为大家搜索整理了2017年度法宣在线无纸化试题及答案，希望大家能有所收获，更多精彩内容请及时关注我们！</w:t>
      </w:r>
    </w:p>
    <w:p>
      <w:pPr>
        <w:jc w:val="left"/>
      </w:pPr>
      <w:r>
        <w:rPr>
          <w:rFonts w:ascii="simsun" w:hAnsi="simsun" w:eastAsia="simsun" w:cs="simsun"/>
          <w:color w:val="000000"/>
          <w:sz w:val="24"/>
          <w:szCs w:val="24"/>
        </w:rPr>
        <w:t xml:space="preserve">　　第一部分：单选题</w:t>
      </w:r>
    </w:p>
    <w:p>
      <w:pPr>
        <w:jc w:val="left"/>
      </w:pPr>
      <w:r>
        <w:rPr>
          <w:rFonts w:ascii="simsun" w:hAnsi="simsun" w:eastAsia="simsun" w:cs="simsun"/>
          <w:color w:val="000000"/>
          <w:sz w:val="24"/>
          <w:szCs w:val="24"/>
        </w:rPr>
        <w:t xml:space="preserve">　　1.我国第一次确认宪法具有最高法律效力的是( D )</w:t>
      </w:r>
    </w:p>
    <w:p>
      <w:pPr>
        <w:jc w:val="left"/>
      </w:pPr>
      <w:r>
        <w:rPr>
          <w:rFonts w:ascii="simsun" w:hAnsi="simsun" w:eastAsia="simsun" w:cs="simsun"/>
          <w:color w:val="000000"/>
          <w:sz w:val="24"/>
          <w:szCs w:val="24"/>
        </w:rPr>
        <w:t xml:space="preserve">　　A.1954年宪法 B.1975年宪法</w:t>
      </w:r>
    </w:p>
    <w:p>
      <w:pPr>
        <w:jc w:val="left"/>
      </w:pPr>
      <w:r>
        <w:rPr>
          <w:rFonts w:ascii="simsun" w:hAnsi="simsun" w:eastAsia="simsun" w:cs="simsun"/>
          <w:color w:val="000000"/>
          <w:sz w:val="24"/>
          <w:szCs w:val="24"/>
        </w:rPr>
        <w:t xml:space="preserve">　　C.1978年宪法 D.1982年宪法</w:t>
      </w:r>
    </w:p>
    <w:p>
      <w:pPr>
        <w:jc w:val="left"/>
      </w:pPr>
      <w:r>
        <w:rPr>
          <w:rFonts w:ascii="simsun" w:hAnsi="simsun" w:eastAsia="simsun" w:cs="simsun"/>
          <w:color w:val="000000"/>
          <w:sz w:val="24"/>
          <w:szCs w:val="24"/>
        </w:rPr>
        <w:t xml:space="preserve">　　2.被马克思称为“第一个人权宣言”的是( D )</w:t>
      </w:r>
    </w:p>
    <w:p>
      <w:pPr>
        <w:jc w:val="left"/>
      </w:pPr>
      <w:r>
        <w:rPr>
          <w:rFonts w:ascii="simsun" w:hAnsi="simsun" w:eastAsia="simsun" w:cs="simsun"/>
          <w:color w:val="000000"/>
          <w:sz w:val="24"/>
          <w:szCs w:val="24"/>
        </w:rPr>
        <w:t xml:space="preserve">　　A.《人权宣言》 B.《权利请愿书》</w:t>
      </w:r>
    </w:p>
    <w:p>
      <w:pPr>
        <w:jc w:val="left"/>
      </w:pPr>
      <w:r>
        <w:rPr>
          <w:rFonts w:ascii="simsun" w:hAnsi="simsun" w:eastAsia="simsun" w:cs="simsun"/>
          <w:color w:val="000000"/>
          <w:sz w:val="24"/>
          <w:szCs w:val="24"/>
        </w:rPr>
        <w:t xml:space="preserve">　　C.《世界人权宣言》 D.《独立宣言》</w:t>
      </w:r>
    </w:p>
    <w:p>
      <w:pPr>
        <w:jc w:val="left"/>
      </w:pPr>
      <w:r>
        <w:rPr>
          <w:rFonts w:ascii="simsun" w:hAnsi="simsun" w:eastAsia="simsun" w:cs="simsun"/>
          <w:color w:val="000000"/>
          <w:sz w:val="24"/>
          <w:szCs w:val="24"/>
        </w:rPr>
        <w:t xml:space="preserve">　　3.把宪法区分为社会主义类型宪法和资本主义类型宪法是一种科学的分类方法，因为它( A )</w:t>
      </w:r>
    </w:p>
    <w:p>
      <w:pPr>
        <w:jc w:val="left"/>
      </w:pPr>
      <w:r>
        <w:rPr>
          <w:rFonts w:ascii="simsun" w:hAnsi="simsun" w:eastAsia="simsun" w:cs="simsun"/>
          <w:color w:val="000000"/>
          <w:sz w:val="24"/>
          <w:szCs w:val="24"/>
        </w:rPr>
        <w:t xml:space="preserve">　　A.揭示了宪法的本质属性 B.指出了宪法的内容</w:t>
      </w:r>
    </w:p>
    <w:p>
      <w:pPr>
        <w:jc w:val="left"/>
      </w:pPr>
      <w:r>
        <w:rPr>
          <w:rFonts w:ascii="simsun" w:hAnsi="simsun" w:eastAsia="simsun" w:cs="simsun"/>
          <w:color w:val="000000"/>
          <w:sz w:val="24"/>
          <w:szCs w:val="24"/>
        </w:rPr>
        <w:t xml:space="preserve">　　C.指出了国家形式的不同 D.总结了宪法形式上的特点</w:t>
      </w:r>
    </w:p>
    <w:p>
      <w:pPr>
        <w:jc w:val="left"/>
      </w:pPr>
      <w:r>
        <w:rPr>
          <w:rFonts w:ascii="simsun" w:hAnsi="simsun" w:eastAsia="simsun" w:cs="simsun"/>
          <w:color w:val="000000"/>
          <w:sz w:val="24"/>
          <w:szCs w:val="24"/>
        </w:rPr>
        <w:t xml:space="preserve">　　4.现行宪法序言明确宣告本宪法规定了国家的根本制度和( D )</w:t>
      </w:r>
    </w:p>
    <w:p>
      <w:pPr>
        <w:jc w:val="left"/>
      </w:pPr>
      <w:r>
        <w:rPr>
          <w:rFonts w:ascii="simsun" w:hAnsi="simsun" w:eastAsia="simsun" w:cs="simsun"/>
          <w:color w:val="000000"/>
          <w:sz w:val="24"/>
          <w:szCs w:val="24"/>
        </w:rPr>
        <w:t xml:space="preserve">　　A.政治制度 B.社会制度</w:t>
      </w:r>
    </w:p>
    <w:p>
      <w:pPr>
        <w:jc w:val="left"/>
      </w:pPr>
      <w:r>
        <w:rPr>
          <w:rFonts w:ascii="simsun" w:hAnsi="simsun" w:eastAsia="simsun" w:cs="simsun"/>
          <w:color w:val="000000"/>
          <w:sz w:val="24"/>
          <w:szCs w:val="24"/>
        </w:rPr>
        <w:t xml:space="preserve">　　C.国家制度 D.根本任务</w:t>
      </w:r>
    </w:p>
    <w:p>
      <w:pPr>
        <w:jc w:val="left"/>
      </w:pPr>
      <w:r>
        <w:rPr>
          <w:rFonts w:ascii="simsun" w:hAnsi="simsun" w:eastAsia="simsun" w:cs="simsun"/>
          <w:color w:val="000000"/>
          <w:sz w:val="24"/>
          <w:szCs w:val="24"/>
        </w:rPr>
        <w:t xml:space="preserve">　　5.我国首个国家宪法日是 ( C )</w:t>
      </w:r>
    </w:p>
    <w:p>
      <w:pPr>
        <w:jc w:val="left"/>
      </w:pPr>
      <w:r>
        <w:rPr>
          <w:rFonts w:ascii="simsun" w:hAnsi="simsun" w:eastAsia="simsun" w:cs="simsun"/>
          <w:color w:val="000000"/>
          <w:sz w:val="24"/>
          <w:szCs w:val="24"/>
        </w:rPr>
        <w:t xml:space="preserve">　　A.2014年7月1日 B.2014年10月1日</w:t>
      </w:r>
    </w:p>
    <w:p>
      <w:pPr>
        <w:jc w:val="left"/>
      </w:pPr>
      <w:r>
        <w:rPr>
          <w:rFonts w:ascii="simsun" w:hAnsi="simsun" w:eastAsia="simsun" w:cs="simsun"/>
          <w:color w:val="000000"/>
          <w:sz w:val="24"/>
          <w:szCs w:val="24"/>
        </w:rPr>
        <w:t xml:space="preserve">　　C.2014年12月4日 D.2015年5月4日</w:t>
      </w:r>
    </w:p>
    <w:p>
      <w:pPr>
        <w:jc w:val="left"/>
      </w:pPr>
      <w:r>
        <w:rPr>
          <w:rFonts w:ascii="simsun" w:hAnsi="simsun" w:eastAsia="simsun" w:cs="simsun"/>
          <w:color w:val="000000"/>
          <w:sz w:val="24"/>
          <w:szCs w:val="24"/>
        </w:rPr>
        <w:t xml:space="preserve">　　6.世界历史上第一部资产阶级成文宪法是( A )</w:t>
      </w:r>
    </w:p>
    <w:p>
      <w:pPr>
        <w:jc w:val="left"/>
      </w:pPr>
      <w:r>
        <w:rPr>
          <w:rFonts w:ascii="simsun" w:hAnsi="simsun" w:eastAsia="simsun" w:cs="simsun"/>
          <w:color w:val="000000"/>
          <w:sz w:val="24"/>
          <w:szCs w:val="24"/>
        </w:rPr>
        <w:t xml:space="preserve">　　A.1787年美国宪法 B.1791年法国宪法</w:t>
      </w:r>
    </w:p>
    <w:p>
      <w:pPr>
        <w:jc w:val="left"/>
      </w:pPr>
      <w:r>
        <w:rPr>
          <w:rFonts w:ascii="simsun" w:hAnsi="simsun" w:eastAsia="simsun" w:cs="simsun"/>
          <w:color w:val="000000"/>
          <w:sz w:val="24"/>
          <w:szCs w:val="24"/>
        </w:rPr>
        <w:t xml:space="preserve">　　C.1215年《自由大宪章》 D.1889年日本帝国宪法</w:t>
      </w:r>
    </w:p>
    <w:p>
      <w:pPr>
        <w:jc w:val="left"/>
      </w:pPr>
      <w:r>
        <w:rPr>
          <w:rFonts w:ascii="simsun" w:hAnsi="simsun" w:eastAsia="simsun" w:cs="simsun"/>
          <w:color w:val="000000"/>
          <w:sz w:val="24"/>
          <w:szCs w:val="24"/>
        </w:rPr>
        <w:t xml:space="preserve">　　7.中国历史上唯一的一部具有资产阶级民主共和国性质的宪法性文件是( B )</w:t>
      </w:r>
    </w:p>
    <w:p>
      <w:pPr>
        <w:jc w:val="left"/>
      </w:pPr>
      <w:r>
        <w:rPr>
          <w:rFonts w:ascii="simsun" w:hAnsi="simsun" w:eastAsia="simsun" w:cs="simsun"/>
          <w:color w:val="000000"/>
          <w:sz w:val="24"/>
          <w:szCs w:val="24"/>
        </w:rPr>
        <w:t xml:space="preserve">　　A.《宪法重大信条十九条》 B.《中华民国临时约法》</w:t>
      </w:r>
    </w:p>
    <w:p>
      <w:pPr>
        <w:jc w:val="left"/>
      </w:pPr>
      <w:r>
        <w:rPr>
          <w:rFonts w:ascii="simsun" w:hAnsi="simsun" w:eastAsia="simsun" w:cs="simsun"/>
          <w:color w:val="000000"/>
          <w:sz w:val="24"/>
          <w:szCs w:val="24"/>
        </w:rPr>
        <w:t xml:space="preserve">　　C.《中华民国约法》 D.《中华民国训政时期约法》</w:t>
      </w:r>
    </w:p>
    <w:p>
      <w:pPr>
        <w:jc w:val="left"/>
      </w:pPr>
      <w:r>
        <w:rPr>
          <w:rFonts w:ascii="simsun" w:hAnsi="simsun" w:eastAsia="simsun" w:cs="simsun"/>
          <w:color w:val="000000"/>
          <w:sz w:val="24"/>
          <w:szCs w:val="24"/>
        </w:rPr>
        <w:t xml:space="preserve">　　8.现阶段，在法律规定范围内的个体经济和私营经济等是( D )</w:t>
      </w:r>
    </w:p>
    <w:p>
      <w:pPr>
        <w:jc w:val="left"/>
      </w:pPr>
      <w:r>
        <w:rPr>
          <w:rFonts w:ascii="simsun" w:hAnsi="simsun" w:eastAsia="simsun" w:cs="simsun"/>
          <w:color w:val="000000"/>
          <w:sz w:val="24"/>
          <w:szCs w:val="24"/>
        </w:rPr>
        <w:t xml:space="preserve">　　A.具有资本主义性质的经济成分 B.公有制经济的有益补充</w:t>
      </w:r>
    </w:p>
    <w:p>
      <w:pPr>
        <w:jc w:val="left"/>
      </w:pPr>
      <w:r>
        <w:rPr>
          <w:rFonts w:ascii="simsun" w:hAnsi="simsun" w:eastAsia="simsun" w:cs="simsun"/>
          <w:color w:val="000000"/>
          <w:sz w:val="24"/>
          <w:szCs w:val="24"/>
        </w:rPr>
        <w:t xml:space="preserve">　　C.非社会主义的经济形式 D.非公有制经济</w:t>
      </w:r>
    </w:p>
    <w:p>
      <w:pPr>
        <w:jc w:val="left"/>
      </w:pPr>
      <w:r>
        <w:rPr>
          <w:rFonts w:ascii="simsun" w:hAnsi="simsun" w:eastAsia="simsun" w:cs="simsun"/>
          <w:color w:val="000000"/>
          <w:sz w:val="24"/>
          <w:szCs w:val="24"/>
        </w:rPr>
        <w:t xml:space="preserve">　　9.根据现行宪法规定，没有附加剥夺政治权利的犯罪分子正在服刑期间( C )</w:t>
      </w:r>
    </w:p>
    <w:p>
      <w:pPr>
        <w:jc w:val="left"/>
      </w:pPr>
      <w:r>
        <w:rPr>
          <w:rFonts w:ascii="simsun" w:hAnsi="simsun" w:eastAsia="simsun" w:cs="simsun"/>
          <w:color w:val="000000"/>
          <w:sz w:val="24"/>
          <w:szCs w:val="24"/>
        </w:rPr>
        <w:t xml:space="preserve">　　A.没有选举权 B.停止行使选举权</w:t>
      </w:r>
    </w:p>
    <w:p>
      <w:pPr>
        <w:jc w:val="left"/>
      </w:pPr>
      <w:r>
        <w:rPr>
          <w:rFonts w:ascii="simsun" w:hAnsi="simsun" w:eastAsia="simsun" w:cs="simsun"/>
          <w:color w:val="000000"/>
          <w:sz w:val="24"/>
          <w:szCs w:val="24"/>
        </w:rPr>
        <w:t xml:space="preserve">　　C.准予行使选举权 D.经有关机关批准可以行使选举权</w:t>
      </w:r>
    </w:p>
    <w:p>
      <w:pPr>
        <w:jc w:val="left"/>
      </w:pPr>
      <w:r>
        <w:rPr>
          <w:rFonts w:ascii="simsun" w:hAnsi="simsun" w:eastAsia="simsun" w:cs="simsun"/>
          <w:color w:val="000000"/>
          <w:sz w:val="24"/>
          <w:szCs w:val="24"/>
        </w:rPr>
        <w:t xml:space="preserve">　　10.国有企业依照法律规定，通过( A )</w:t>
      </w:r>
    </w:p>
    <w:p>
      <w:pPr>
        <w:jc w:val="left"/>
      </w:pPr>
      <w:r>
        <w:rPr>
          <w:rFonts w:ascii="simsun" w:hAnsi="simsun" w:eastAsia="simsun" w:cs="simsun"/>
          <w:color w:val="000000"/>
          <w:sz w:val="24"/>
          <w:szCs w:val="24"/>
        </w:rPr>
        <w:t xml:space="preserve">　　A.职工代表大会和其他形式实行民主管理</w:t>
      </w:r>
    </w:p>
    <w:p>
      <w:pPr>
        <w:jc w:val="left"/>
      </w:pPr>
      <w:r>
        <w:rPr>
          <w:rFonts w:ascii="simsun" w:hAnsi="simsun" w:eastAsia="simsun" w:cs="simsun"/>
          <w:color w:val="000000"/>
          <w:sz w:val="24"/>
          <w:szCs w:val="24"/>
        </w:rPr>
        <w:t xml:space="preserve">　　B.厂长(经理)负责制和其他形式实行民主管理</w:t>
      </w:r>
    </w:p>
    <w:p>
      <w:pPr>
        <w:jc w:val="left"/>
      </w:pPr>
      <w:r>
        <w:rPr>
          <w:rFonts w:ascii="simsun" w:hAnsi="simsun" w:eastAsia="simsun" w:cs="simsun"/>
          <w:color w:val="000000"/>
          <w:sz w:val="24"/>
          <w:szCs w:val="24"/>
        </w:rPr>
        <w:t xml:space="preserve">　　C.董事会领导下的厂长(经理)负责制实行民主管理</w:t>
      </w:r>
    </w:p>
    <w:p>
      <w:pPr>
        <w:jc w:val="left"/>
      </w:pPr>
      <w:r>
        <w:rPr>
          <w:rFonts w:ascii="simsun" w:hAnsi="simsun" w:eastAsia="simsun" w:cs="simsun"/>
          <w:color w:val="000000"/>
          <w:sz w:val="24"/>
          <w:szCs w:val="24"/>
        </w:rPr>
        <w:t xml:space="preserve">　　D.党组织、厂长(经理)和工会相结合实行民主管理</w:t>
      </w:r>
    </w:p>
    <w:p>
      <w:pPr>
        <w:jc w:val="left"/>
      </w:pPr>
      <w:r>
        <w:rPr>
          <w:rFonts w:ascii="simsun" w:hAnsi="simsun" w:eastAsia="simsun" w:cs="simsun"/>
          <w:color w:val="000000"/>
          <w:sz w:val="24"/>
          <w:szCs w:val="24"/>
        </w:rPr>
        <w:t xml:space="preserve">　　11.修改程序与一般法律相同的宪法叫做( B )</w:t>
      </w:r>
    </w:p>
    <w:p>
      <w:pPr>
        <w:jc w:val="left"/>
      </w:pPr>
      <w:r>
        <w:rPr>
          <w:rFonts w:ascii="simsun" w:hAnsi="simsun" w:eastAsia="simsun" w:cs="simsun"/>
          <w:color w:val="000000"/>
          <w:sz w:val="24"/>
          <w:szCs w:val="24"/>
        </w:rPr>
        <w:t xml:space="preserve">　　A.刚性宪法 B.柔性宪法 C.不成文宪法 D.钦定宪法</w:t>
      </w:r>
    </w:p>
    <w:p>
      <w:pPr>
        <w:jc w:val="left"/>
      </w:pPr>
      <w:r>
        <w:rPr>
          <w:rFonts w:ascii="simsun" w:hAnsi="simsun" w:eastAsia="simsun" w:cs="simsun"/>
          <w:color w:val="000000"/>
          <w:sz w:val="24"/>
          <w:szCs w:val="24"/>
        </w:rPr>
        <w:t xml:space="preserve">　　12.特别行政区基本法的解释权属于( B )</w:t>
      </w:r>
    </w:p>
    <w:p>
      <w:pPr>
        <w:jc w:val="left"/>
      </w:pPr>
      <w:r>
        <w:rPr>
          <w:rFonts w:ascii="simsun" w:hAnsi="simsun" w:eastAsia="simsun" w:cs="simsun"/>
          <w:color w:val="000000"/>
          <w:sz w:val="24"/>
          <w:szCs w:val="24"/>
        </w:rPr>
        <w:t xml:space="preserve">　　A.全国人民代表大会 B.全国人大常委会</w:t>
      </w:r>
    </w:p>
    <w:p>
      <w:pPr>
        <w:jc w:val="left"/>
      </w:pPr>
      <w:r>
        <w:rPr>
          <w:rFonts w:ascii="simsun" w:hAnsi="simsun" w:eastAsia="simsun" w:cs="simsun"/>
          <w:color w:val="000000"/>
          <w:sz w:val="24"/>
          <w:szCs w:val="24"/>
        </w:rPr>
        <w:t xml:space="preserve">　　C.特别行政区立法会 D.全国人大常委会和特别行政区立法会</w:t>
      </w:r>
    </w:p>
    <w:p>
      <w:pPr>
        <w:jc w:val="left"/>
      </w:pPr>
      <w:r>
        <w:rPr>
          <w:rFonts w:ascii="simsun" w:hAnsi="simsun" w:eastAsia="simsun" w:cs="simsun"/>
          <w:color w:val="000000"/>
          <w:sz w:val="24"/>
          <w:szCs w:val="24"/>
        </w:rPr>
        <w:t xml:space="preserve">　　13.现行宪法规定，宅基地和自留地、自留山属于( B )</w:t>
      </w:r>
    </w:p>
    <w:p>
      <w:pPr>
        <w:jc w:val="left"/>
      </w:pPr>
      <w:r>
        <w:rPr>
          <w:rFonts w:ascii="simsun" w:hAnsi="simsun" w:eastAsia="simsun" w:cs="simsun"/>
          <w:color w:val="000000"/>
          <w:sz w:val="24"/>
          <w:szCs w:val="24"/>
        </w:rPr>
        <w:t xml:space="preserve">　　A.国家所有 B.集体所有</w:t>
      </w:r>
    </w:p>
    <w:p>
      <w:pPr>
        <w:jc w:val="left"/>
      </w:pPr>
      <w:r>
        <w:rPr>
          <w:rFonts w:ascii="simsun" w:hAnsi="simsun" w:eastAsia="simsun" w:cs="simsun"/>
          <w:color w:val="000000"/>
          <w:sz w:val="24"/>
          <w:szCs w:val="24"/>
        </w:rPr>
        <w:t xml:space="preserve">　　C.公共所有 D.集体所有、村民承包</w:t>
      </w:r>
    </w:p>
    <w:p>
      <w:pPr>
        <w:jc w:val="left"/>
      </w:pPr>
      <w:r>
        <w:rPr>
          <w:rFonts w:ascii="simsun" w:hAnsi="simsun" w:eastAsia="simsun" w:cs="simsun"/>
          <w:color w:val="000000"/>
          <w:sz w:val="24"/>
          <w:szCs w:val="24"/>
        </w:rPr>
        <w:t xml:space="preserve">　　14. 根据我国《全国人民代表大会和地方各级人民代表大会代表法》的规定，全国人民代表大会代表不能对下列哪个人员提出罢免案?( C )</w:t>
      </w:r>
    </w:p>
    <w:p>
      <w:pPr>
        <w:jc w:val="left"/>
      </w:pPr>
      <w:r>
        <w:rPr>
          <w:rFonts w:ascii="simsun" w:hAnsi="simsun" w:eastAsia="simsun" w:cs="simsun"/>
          <w:color w:val="000000"/>
          <w:sz w:val="24"/>
          <w:szCs w:val="24"/>
        </w:rPr>
        <w:t xml:space="preserve">　　A.国家主席 B.国家副主席 C.全国政协主席 D.国务院总理</w:t>
      </w:r>
    </w:p>
    <w:p>
      <w:pPr>
        <w:jc w:val="left"/>
      </w:pPr>
      <w:r>
        <w:rPr>
          <w:rFonts w:ascii="simsun" w:hAnsi="simsun" w:eastAsia="simsun" w:cs="simsun"/>
          <w:color w:val="000000"/>
          <w:sz w:val="24"/>
          <w:szCs w:val="24"/>
        </w:rPr>
        <w:t xml:space="preserve">　　15. 下列关于民族乡的说法，错误的是( A)</w:t>
      </w:r>
    </w:p>
    <w:p>
      <w:pPr>
        <w:jc w:val="left"/>
      </w:pPr>
      <w:r>
        <w:rPr>
          <w:rFonts w:ascii="simsun" w:hAnsi="simsun" w:eastAsia="simsun" w:cs="simsun"/>
          <w:color w:val="000000"/>
          <w:sz w:val="24"/>
          <w:szCs w:val="24"/>
        </w:rPr>
        <w:t xml:space="preserve">　　A.民族乡是一级民族自治地方</w:t>
      </w:r>
    </w:p>
    <w:p>
      <w:pPr>
        <w:jc w:val="left"/>
      </w:pPr>
      <w:r>
        <w:rPr>
          <w:rFonts w:ascii="simsun" w:hAnsi="simsun" w:eastAsia="simsun" w:cs="simsun"/>
          <w:color w:val="000000"/>
          <w:sz w:val="24"/>
          <w:szCs w:val="24"/>
        </w:rPr>
        <w:t xml:space="preserve">　　B.民族乡具有比一般乡镇更多的自主权</w:t>
      </w:r>
    </w:p>
    <w:p>
      <w:pPr>
        <w:jc w:val="left"/>
      </w:pPr>
      <w:r>
        <w:rPr>
          <w:rFonts w:ascii="simsun" w:hAnsi="simsun" w:eastAsia="simsun" w:cs="simsun"/>
          <w:color w:val="000000"/>
          <w:sz w:val="24"/>
          <w:szCs w:val="24"/>
        </w:rPr>
        <w:t xml:space="preserve">　　C.民族乡是我国民族区域自治制度的一种基层政权形式</w:t>
      </w:r>
    </w:p>
    <w:p>
      <w:pPr>
        <w:jc w:val="left"/>
      </w:pPr>
      <w:r>
        <w:rPr>
          <w:rFonts w:ascii="simsun" w:hAnsi="simsun" w:eastAsia="simsun" w:cs="simsun"/>
          <w:color w:val="000000"/>
          <w:sz w:val="24"/>
          <w:szCs w:val="24"/>
        </w:rPr>
        <w:t xml:space="preserve">　　D.民族乡乡长应由建立民族乡的少数民族的公民担任</w:t>
      </w:r>
    </w:p>
    <w:p>
      <w:pPr>
        <w:jc w:val="left"/>
      </w:pPr>
      <w:r>
        <w:rPr>
          <w:rFonts w:ascii="simsun" w:hAnsi="simsun" w:eastAsia="simsun" w:cs="simsun"/>
          <w:color w:val="000000"/>
          <w:sz w:val="24"/>
          <w:szCs w:val="24"/>
        </w:rPr>
        <w:t xml:space="preserve">　　16. 规定“国家尊重和保障人权”的是( D)</w:t>
      </w:r>
    </w:p>
    <w:p>
      <w:pPr>
        <w:jc w:val="left"/>
      </w:pPr>
      <w:r>
        <w:rPr>
          <w:rFonts w:ascii="simsun" w:hAnsi="simsun" w:eastAsia="simsun" w:cs="simsun"/>
          <w:color w:val="000000"/>
          <w:sz w:val="24"/>
          <w:szCs w:val="24"/>
        </w:rPr>
        <w:t xml:space="preserve">　　A.1988年宪法修正案 B.1993年宪法修正案</w:t>
      </w:r>
    </w:p>
    <w:p>
      <w:pPr>
        <w:jc w:val="left"/>
      </w:pPr>
      <w:r>
        <w:rPr>
          <w:rFonts w:ascii="simsun" w:hAnsi="simsun" w:eastAsia="simsun" w:cs="simsun"/>
          <w:color w:val="000000"/>
          <w:sz w:val="24"/>
          <w:szCs w:val="24"/>
        </w:rPr>
        <w:t xml:space="preserve">　　C.1999年宪法修正案 D.2004年宪法修正案</w:t>
      </w:r>
    </w:p>
    <w:p>
      <w:pPr>
        <w:jc w:val="left"/>
      </w:pPr>
      <w:r>
        <w:rPr>
          <w:rFonts w:ascii="simsun" w:hAnsi="simsun" w:eastAsia="simsun" w:cs="simsun"/>
          <w:color w:val="000000"/>
          <w:sz w:val="24"/>
          <w:szCs w:val="24"/>
        </w:rPr>
        <w:t xml:space="preserve">　　17. 现行宪法规定，城市和农村按居民居住地区设立的居民委员会或者村民委员会是(C )</w:t>
      </w:r>
    </w:p>
    <w:p>
      <w:pPr>
        <w:jc w:val="left"/>
      </w:pPr>
      <w:r>
        <w:rPr>
          <w:rFonts w:ascii="simsun" w:hAnsi="simsun" w:eastAsia="simsun" w:cs="simsun"/>
          <w:color w:val="000000"/>
          <w:sz w:val="24"/>
          <w:szCs w:val="24"/>
        </w:rPr>
        <w:t xml:space="preserve">　　A.基层政权机关 B.基层政权机关的派出机关</w:t>
      </w:r>
    </w:p>
    <w:p>
      <w:pPr>
        <w:jc w:val="left"/>
      </w:pPr>
      <w:r>
        <w:rPr>
          <w:rFonts w:ascii="simsun" w:hAnsi="simsun" w:eastAsia="simsun" w:cs="simsun"/>
          <w:color w:val="000000"/>
          <w:sz w:val="24"/>
          <w:szCs w:val="24"/>
        </w:rPr>
        <w:t xml:space="preserve">　　C.基层群众性自治组织 D.基层事业单位</w:t>
      </w:r>
    </w:p>
    <w:p>
      <w:pPr>
        <w:jc w:val="left"/>
      </w:pPr>
      <w:r>
        <w:rPr>
          <w:rFonts w:ascii="simsun" w:hAnsi="simsun" w:eastAsia="simsun" w:cs="simsun"/>
          <w:color w:val="000000"/>
          <w:sz w:val="24"/>
          <w:szCs w:val="24"/>
        </w:rPr>
        <w:t xml:space="preserve">　　18. 现行宪法第3条规定，我国的国家机构实行( B )</w:t>
      </w:r>
    </w:p>
    <w:p>
      <w:pPr>
        <w:jc w:val="left"/>
      </w:pPr>
      <w:r>
        <w:rPr>
          <w:rFonts w:ascii="simsun" w:hAnsi="simsun" w:eastAsia="simsun" w:cs="simsun"/>
          <w:color w:val="000000"/>
          <w:sz w:val="24"/>
          <w:szCs w:val="24"/>
        </w:rPr>
        <w:t xml:space="preserve">　　A.社会主义法治原则 B.民主集中制原则</w:t>
      </w:r>
    </w:p>
    <w:p>
      <w:pPr>
        <w:jc w:val="left"/>
      </w:pPr>
      <w:r>
        <w:rPr>
          <w:rFonts w:ascii="simsun" w:hAnsi="simsun" w:eastAsia="simsun" w:cs="simsun"/>
          <w:color w:val="000000"/>
          <w:sz w:val="24"/>
          <w:szCs w:val="24"/>
        </w:rPr>
        <w:t xml:space="preserve">　　C.责任制原则 D.党对国家机构的领导原则</w:t>
      </w:r>
    </w:p>
    <w:p>
      <w:pPr>
        <w:jc w:val="left"/>
      </w:pPr>
      <w:r>
        <w:rPr>
          <w:rFonts w:ascii="simsun" w:hAnsi="simsun" w:eastAsia="simsun" w:cs="simsun"/>
          <w:color w:val="000000"/>
          <w:sz w:val="24"/>
          <w:szCs w:val="24"/>
        </w:rPr>
        <w:t xml:space="preserve">　　19. 根据现行宪法，中华人民共和国主席、副主席由(B )</w:t>
      </w:r>
    </w:p>
    <w:p>
      <w:pPr>
        <w:jc w:val="left"/>
      </w:pPr>
      <w:r>
        <w:rPr>
          <w:rFonts w:ascii="simsun" w:hAnsi="simsun" w:eastAsia="simsun" w:cs="simsun"/>
          <w:color w:val="000000"/>
          <w:sz w:val="24"/>
          <w:szCs w:val="24"/>
        </w:rPr>
        <w:t xml:space="preserve">　　A.全国人民代表大会决定产生 B.全国人民代表大会选举产生</w:t>
      </w:r>
    </w:p>
    <w:p>
      <w:pPr>
        <w:jc w:val="left"/>
      </w:pPr>
      <w:r>
        <w:rPr>
          <w:rFonts w:ascii="simsun" w:hAnsi="simsun" w:eastAsia="simsun" w:cs="simsun"/>
          <w:color w:val="000000"/>
          <w:sz w:val="24"/>
          <w:szCs w:val="24"/>
        </w:rPr>
        <w:t xml:space="preserve">　　C.全国人民代表大会主席团协商产生 D.全国人大常委会选举产生</w:t>
      </w:r>
    </w:p>
    <w:p>
      <w:pPr>
        <w:jc w:val="left"/>
      </w:pPr>
      <w:r>
        <w:rPr>
          <w:rFonts w:ascii="simsun" w:hAnsi="simsun" w:eastAsia="simsun" w:cs="simsun"/>
          <w:color w:val="000000"/>
          <w:sz w:val="24"/>
          <w:szCs w:val="24"/>
        </w:rPr>
        <w:t xml:space="preserve">　　20. 根据现行宪法，国务院总理人选的提名权属于(C )</w:t>
      </w:r>
    </w:p>
    <w:p>
      <w:pPr>
        <w:jc w:val="left"/>
      </w:pPr>
      <w:r>
        <w:rPr>
          <w:rFonts w:ascii="simsun" w:hAnsi="simsun" w:eastAsia="simsun" w:cs="simsun"/>
          <w:color w:val="000000"/>
          <w:sz w:val="24"/>
          <w:szCs w:val="24"/>
        </w:rPr>
        <w:t xml:space="preserve">　　A.全国人民代表大会主席团 B.全国人大常委会</w:t>
      </w:r>
    </w:p>
    <w:p>
      <w:pPr>
        <w:jc w:val="left"/>
      </w:pPr>
      <w:r>
        <w:rPr>
          <w:rFonts w:ascii="simsun" w:hAnsi="simsun" w:eastAsia="simsun" w:cs="simsun"/>
          <w:color w:val="000000"/>
          <w:sz w:val="24"/>
          <w:szCs w:val="24"/>
        </w:rPr>
        <w:t xml:space="preserve">　　C.中华人民共和国主席 D.全国人大常委会委员长</w:t>
      </w:r>
    </w:p>
    <w:p>
      <w:pPr>
        <w:jc w:val="left"/>
      </w:pPr>
      <w:r>
        <w:rPr>
          <w:rFonts w:ascii="simsun" w:hAnsi="simsun" w:eastAsia="simsun" w:cs="simsun"/>
          <w:color w:val="000000"/>
          <w:sz w:val="24"/>
          <w:szCs w:val="24"/>
        </w:rPr>
        <w:t xml:space="preserve">　　21. 根据现行宪法，下列各项人事权中，只能由全国人大常委会行使的是( D )</w:t>
      </w:r>
    </w:p>
    <w:p>
      <w:pPr>
        <w:jc w:val="left"/>
      </w:pPr>
      <w:r>
        <w:rPr>
          <w:rFonts w:ascii="simsun" w:hAnsi="simsun" w:eastAsia="simsun" w:cs="simsun"/>
          <w:color w:val="000000"/>
          <w:sz w:val="24"/>
          <w:szCs w:val="24"/>
        </w:rPr>
        <w:t xml:space="preserve">　　A.选举中华人民共和国副主席 B.决定国务院副总理</w:t>
      </w:r>
    </w:p>
    <w:p>
      <w:pPr>
        <w:jc w:val="left"/>
      </w:pPr>
      <w:r>
        <w:rPr>
          <w:rFonts w:ascii="simsun" w:hAnsi="simsun" w:eastAsia="simsun" w:cs="simsun"/>
          <w:color w:val="000000"/>
          <w:sz w:val="24"/>
          <w:szCs w:val="24"/>
        </w:rPr>
        <w:t xml:space="preserve">　　C.决定中央军委副主席 D.决定最高人民法院副院长</w:t>
      </w:r>
    </w:p>
    <w:p>
      <w:pPr>
        <w:jc w:val="left"/>
      </w:pPr>
      <w:r>
        <w:rPr>
          <w:rFonts w:ascii="simsun" w:hAnsi="simsun" w:eastAsia="simsun" w:cs="simsun"/>
          <w:color w:val="000000"/>
          <w:sz w:val="24"/>
          <w:szCs w:val="24"/>
        </w:rPr>
        <w:t xml:space="preserve">　　22.根据现行宪法，中央军事委员会人员组成不.包括( C )</w:t>
      </w:r>
    </w:p>
    <w:p>
      <w:pPr>
        <w:jc w:val="left"/>
      </w:pPr>
      <w:r>
        <w:rPr>
          <w:rFonts w:ascii="simsun" w:hAnsi="simsun" w:eastAsia="simsun" w:cs="simsun"/>
          <w:color w:val="000000"/>
          <w:sz w:val="24"/>
          <w:szCs w:val="24"/>
        </w:rPr>
        <w:t xml:space="preserve">　　A.主席 B.副主席若干人 C.秘书长 D.委员若干人</w:t>
      </w:r>
    </w:p>
    <w:p>
      <w:pPr>
        <w:jc w:val="left"/>
      </w:pPr>
      <w:r>
        <w:rPr>
          <w:rFonts w:ascii="simsun" w:hAnsi="simsun" w:eastAsia="simsun" w:cs="simsun"/>
          <w:color w:val="000000"/>
          <w:sz w:val="24"/>
          <w:szCs w:val="24"/>
        </w:rPr>
        <w:t xml:space="preserve">　　23.根据现行宪法和法律，我国人民检察院的领导体制是(A )</w:t>
      </w:r>
    </w:p>
    <w:p>
      <w:pPr>
        <w:jc w:val="left"/>
      </w:pPr>
      <w:r>
        <w:rPr>
          <w:rFonts w:ascii="simsun" w:hAnsi="simsun" w:eastAsia="simsun" w:cs="simsun"/>
          <w:color w:val="000000"/>
          <w:sz w:val="24"/>
          <w:szCs w:val="24"/>
        </w:rPr>
        <w:t xml:space="preserve">　　A.双重领导体制 B.平行领导体制 C.审检合署体制 D.垂直领导体制</w:t>
      </w:r>
    </w:p>
    <w:p>
      <w:pPr>
        <w:jc w:val="left"/>
      </w:pPr>
      <w:r>
        <w:rPr>
          <w:rFonts w:ascii="simsun" w:hAnsi="simsun" w:eastAsia="simsun" w:cs="simsun"/>
          <w:color w:val="000000"/>
          <w:sz w:val="24"/>
          <w:szCs w:val="24"/>
        </w:rPr>
        <w:t xml:space="preserve">　　24.根据现行宪法，地方各级人民法院对( D )</w:t>
      </w:r>
    </w:p>
    <w:p>
      <w:pPr>
        <w:jc w:val="left"/>
      </w:pPr>
      <w:r>
        <w:rPr>
          <w:rFonts w:ascii="simsun" w:hAnsi="simsun" w:eastAsia="simsun" w:cs="simsun"/>
          <w:color w:val="000000"/>
          <w:sz w:val="24"/>
          <w:szCs w:val="24"/>
        </w:rPr>
        <w:t xml:space="preserve">　　A.上级人民法院负责 B.本级人民代表大会负责并报告工作</w:t>
      </w:r>
    </w:p>
    <w:p>
      <w:pPr>
        <w:jc w:val="left"/>
      </w:pPr>
      <w:r>
        <w:rPr>
          <w:rFonts w:ascii="simsun" w:hAnsi="simsun" w:eastAsia="simsun" w:cs="simsun"/>
          <w:color w:val="000000"/>
          <w:sz w:val="24"/>
          <w:szCs w:val="24"/>
        </w:rPr>
        <w:t xml:space="preserve">　　C.本级人大常委会负责并报告工作 D.本级人大及其常委会负责</w:t>
      </w:r>
    </w:p>
    <w:p>
      <w:pPr>
        <w:jc w:val="left"/>
      </w:pPr>
      <w:r>
        <w:rPr>
          <w:rFonts w:ascii="simsun" w:hAnsi="simsun" w:eastAsia="simsun" w:cs="simsun"/>
          <w:color w:val="000000"/>
          <w:sz w:val="24"/>
          <w:szCs w:val="24"/>
        </w:rPr>
        <w:t xml:space="preserve">　　25.以下关于人民陪审员的说法，错误的是( D )</w:t>
      </w:r>
    </w:p>
    <w:p>
      <w:pPr>
        <w:jc w:val="left"/>
      </w:pPr>
      <w:r>
        <w:rPr>
          <w:rFonts w:ascii="simsun" w:hAnsi="simsun" w:eastAsia="simsun" w:cs="simsun"/>
          <w:color w:val="000000"/>
          <w:sz w:val="24"/>
          <w:szCs w:val="24"/>
        </w:rPr>
        <w:t xml:space="preserve">　　A.担任人民陪审员应当年满23周岁</w:t>
      </w:r>
    </w:p>
    <w:p>
      <w:pPr>
        <w:jc w:val="left"/>
      </w:pPr>
      <w:r>
        <w:rPr>
          <w:rFonts w:ascii="simsun" w:hAnsi="simsun" w:eastAsia="simsun" w:cs="simsun"/>
          <w:color w:val="000000"/>
          <w:sz w:val="24"/>
          <w:szCs w:val="24"/>
        </w:rPr>
        <w:t xml:space="preserve">　　B.人民陪审员不得担任审判长</w:t>
      </w:r>
    </w:p>
    <w:p>
      <w:pPr>
        <w:jc w:val="left"/>
      </w:pPr>
      <w:r>
        <w:rPr>
          <w:rFonts w:ascii="simsun" w:hAnsi="simsun" w:eastAsia="simsun" w:cs="simsun"/>
          <w:color w:val="000000"/>
          <w:sz w:val="24"/>
          <w:szCs w:val="24"/>
        </w:rPr>
        <w:t xml:space="preserve">　　C.人民代表大会常务委员会的组成人员不得担任人民陪审员</w:t>
      </w:r>
    </w:p>
    <w:p>
      <w:pPr>
        <w:jc w:val="left"/>
      </w:pPr>
      <w:r>
        <w:rPr>
          <w:rFonts w:ascii="simsun" w:hAnsi="simsun" w:eastAsia="simsun" w:cs="simsun"/>
          <w:color w:val="000000"/>
          <w:sz w:val="24"/>
          <w:szCs w:val="24"/>
        </w:rPr>
        <w:t xml:space="preserve">　　D.人民陪审员没有任期限制</w:t>
      </w:r>
    </w:p>
    <w:p>
      <w:pPr>
        <w:jc w:val="left"/>
      </w:pPr>
      <w:r>
        <w:rPr>
          <w:rFonts w:ascii="simsun" w:hAnsi="simsun" w:eastAsia="simsun" w:cs="simsun"/>
          <w:color w:val="000000"/>
          <w:sz w:val="24"/>
          <w:szCs w:val="24"/>
        </w:rPr>
        <w:t xml:space="preserve">　　26.我国现行宪法规定，省、自治区、直辖市的区域划分由( C )</w:t>
      </w:r>
    </w:p>
    <w:p>
      <w:pPr>
        <w:jc w:val="left"/>
      </w:pPr>
      <w:r>
        <w:rPr>
          <w:rFonts w:ascii="simsun" w:hAnsi="simsun" w:eastAsia="simsun" w:cs="simsun"/>
          <w:color w:val="000000"/>
          <w:sz w:val="24"/>
          <w:szCs w:val="24"/>
        </w:rPr>
        <w:t xml:space="preserve">　　A.全国人民代表大会审议决定 B.全国人大常委会批准 C.国务院审批 D.民政部批准</w:t>
      </w:r>
    </w:p>
    <w:p>
      <w:pPr>
        <w:jc w:val="left"/>
      </w:pPr>
      <w:r>
        <w:rPr>
          <w:rFonts w:ascii="simsun" w:hAnsi="simsun" w:eastAsia="simsun" w:cs="simsun"/>
          <w:color w:val="000000"/>
          <w:sz w:val="24"/>
          <w:szCs w:val="24"/>
        </w:rPr>
        <w:t xml:space="preserve">　　27.现行宪法规定，由于国家机关和国家工作人员侵犯公民权利而受到损失的人，有依照法律规定( C )</w:t>
      </w:r>
    </w:p>
    <w:p>
      <w:pPr>
        <w:jc w:val="left"/>
      </w:pPr>
      <w:r>
        <w:rPr>
          <w:rFonts w:ascii="simsun" w:hAnsi="simsun" w:eastAsia="simsun" w:cs="simsun"/>
          <w:color w:val="000000"/>
          <w:sz w:val="24"/>
          <w:szCs w:val="24"/>
        </w:rPr>
        <w:t xml:space="preserve">　　A.提出批评的权利 B.提出申诉的权利</w:t>
      </w:r>
    </w:p>
    <w:p>
      <w:pPr>
        <w:jc w:val="left"/>
      </w:pPr>
      <w:r>
        <w:rPr>
          <w:rFonts w:ascii="simsun" w:hAnsi="simsun" w:eastAsia="simsun" w:cs="simsun"/>
          <w:color w:val="000000"/>
          <w:sz w:val="24"/>
          <w:szCs w:val="24"/>
        </w:rPr>
        <w:t xml:space="preserve">　　C.取得赔偿的权利 D.要求给予刑事处罚的权利</w:t>
      </w:r>
    </w:p>
    <w:p>
      <w:pPr>
        <w:jc w:val="left"/>
      </w:pPr>
      <w:r>
        <w:rPr>
          <w:rFonts w:ascii="simsun" w:hAnsi="simsun" w:eastAsia="simsun" w:cs="simsun"/>
          <w:color w:val="000000"/>
          <w:sz w:val="24"/>
          <w:szCs w:val="24"/>
        </w:rPr>
        <w:t xml:space="preserve">　　28.根据我国国徽法的规定，国徽及其图案不得用于( C )</w:t>
      </w:r>
    </w:p>
    <w:p>
      <w:pPr>
        <w:jc w:val="left"/>
      </w:pPr>
      <w:r>
        <w:rPr>
          <w:rFonts w:ascii="simsun" w:hAnsi="simsun" w:eastAsia="simsun" w:cs="simsun"/>
          <w:color w:val="000000"/>
          <w:sz w:val="24"/>
          <w:szCs w:val="24"/>
        </w:rPr>
        <w:t xml:space="preserve">　　A.国务院颁布的任命书 B.中央军委主席以职务名义对外使用的请柬</w:t>
      </w:r>
    </w:p>
    <w:p>
      <w:pPr>
        <w:jc w:val="left"/>
      </w:pPr>
      <w:r>
        <w:rPr>
          <w:rFonts w:ascii="simsun" w:hAnsi="simsun" w:eastAsia="simsun" w:cs="simsun"/>
          <w:color w:val="000000"/>
          <w:sz w:val="24"/>
          <w:szCs w:val="24"/>
        </w:rPr>
        <w:t xml:space="preserve">　　C.商标和广告 D.国家出版的法律正式版本的封面</w:t>
      </w:r>
    </w:p>
    <w:p>
      <w:pPr>
        <w:jc w:val="left"/>
      </w:pPr>
      <w:r>
        <w:rPr>
          <w:rFonts w:ascii="simsun" w:hAnsi="simsun" w:eastAsia="simsun" w:cs="simsun"/>
          <w:color w:val="000000"/>
          <w:sz w:val="24"/>
          <w:szCs w:val="24"/>
        </w:rPr>
        <w:t xml:space="preserve">　　29. 根据现行宪法和法律，我国地方各级人民代表大会都可以行使的权力是(A )</w:t>
      </w:r>
    </w:p>
    <w:p>
      <w:pPr>
        <w:jc w:val="left"/>
      </w:pPr>
      <w:r>
        <w:rPr>
          <w:rFonts w:ascii="simsun" w:hAnsi="simsun" w:eastAsia="simsun" w:cs="simsun"/>
          <w:color w:val="000000"/>
          <w:sz w:val="24"/>
          <w:szCs w:val="24"/>
        </w:rPr>
        <w:t xml:space="preserve">　　A.选举同级人民法院院长 B.监督同级人民政府</w:t>
      </w:r>
    </w:p>
    <w:p>
      <w:pPr>
        <w:jc w:val="left"/>
      </w:pPr>
      <w:r>
        <w:rPr>
          <w:rFonts w:ascii="simsun" w:hAnsi="simsun" w:eastAsia="simsun" w:cs="simsun"/>
          <w:color w:val="000000"/>
          <w:sz w:val="24"/>
          <w:szCs w:val="24"/>
        </w:rPr>
        <w:t xml:space="preserve">　　C.组织特定问题调查委员会 D.制定地方性法规</w:t>
      </w:r>
    </w:p>
    <w:p>
      <w:pPr>
        <w:jc w:val="left"/>
      </w:pPr>
      <w:r>
        <w:rPr>
          <w:rFonts w:ascii="simsun" w:hAnsi="simsun" w:eastAsia="simsun" w:cs="simsun"/>
          <w:color w:val="000000"/>
          <w:sz w:val="24"/>
          <w:szCs w:val="24"/>
        </w:rPr>
        <w:t xml:space="preserve">　　30. 根据现行宪法，我国人民法院上下级的关系是(A )</w:t>
      </w:r>
    </w:p>
    <w:p>
      <w:pPr>
        <w:jc w:val="left"/>
      </w:pPr>
      <w:r>
        <w:rPr>
          <w:rFonts w:ascii="simsun" w:hAnsi="simsun" w:eastAsia="simsun" w:cs="simsun"/>
          <w:color w:val="000000"/>
          <w:sz w:val="24"/>
          <w:szCs w:val="24"/>
        </w:rPr>
        <w:t xml:space="preserve">　　A.监督关系 B.指导关系 C.领导关系 D.协调关系</w:t>
      </w:r>
    </w:p>
    <w:p>
      <w:pPr>
        <w:jc w:val="left"/>
      </w:pPr>
      <w:r>
        <w:rPr>
          <w:rFonts w:ascii="simsun" w:hAnsi="simsun" w:eastAsia="simsun" w:cs="simsun"/>
          <w:color w:val="000000"/>
          <w:sz w:val="24"/>
          <w:szCs w:val="24"/>
        </w:rPr>
        <w:t xml:space="preserve">　　31. 根据现行宪法，特别行政区内实行的制度由( A )</w:t>
      </w:r>
    </w:p>
    <w:p>
      <w:pPr>
        <w:jc w:val="left"/>
      </w:pPr>
      <w:r>
        <w:rPr>
          <w:rFonts w:ascii="simsun" w:hAnsi="simsun" w:eastAsia="simsun" w:cs="simsun"/>
          <w:color w:val="000000"/>
          <w:sz w:val="24"/>
          <w:szCs w:val="24"/>
        </w:rPr>
        <w:t xml:space="preserve">　　A.全国人大以法律规定 B.全国人大常委会以法律规定</w:t>
      </w:r>
    </w:p>
    <w:p>
      <w:pPr>
        <w:jc w:val="left"/>
      </w:pPr>
      <w:r>
        <w:rPr>
          <w:rFonts w:ascii="simsun" w:hAnsi="simsun" w:eastAsia="simsun" w:cs="simsun"/>
          <w:color w:val="000000"/>
          <w:sz w:val="24"/>
          <w:szCs w:val="24"/>
        </w:rPr>
        <w:t xml:space="preserve">　　C.特别行政区行政长官以行政命令规定 D.特别行政区立法机关以法律规定</w:t>
      </w:r>
    </w:p>
    <w:p>
      <w:pPr>
        <w:jc w:val="left"/>
      </w:pPr>
      <w:r>
        <w:rPr>
          <w:rFonts w:ascii="simsun" w:hAnsi="simsun" w:eastAsia="simsun" w:cs="simsun"/>
          <w:color w:val="000000"/>
          <w:sz w:val="24"/>
          <w:szCs w:val="24"/>
        </w:rPr>
        <w:t xml:space="preserve">　　32. 根据现行宪法，批准自治州的自治条例和单行条例生效的国家机关是( D )</w:t>
      </w:r>
    </w:p>
    <w:p>
      <w:pPr>
        <w:jc w:val="left"/>
      </w:pPr>
      <w:r>
        <w:rPr>
          <w:rFonts w:ascii="simsun" w:hAnsi="simsun" w:eastAsia="simsun" w:cs="simsun"/>
          <w:color w:val="000000"/>
          <w:sz w:val="24"/>
          <w:szCs w:val="24"/>
        </w:rPr>
        <w:t xml:space="preserve">　　A.全国人民代表大会 B.全国人大常委会 C.国务院 D.省、自治区人大常委</w:t>
      </w:r>
    </w:p>
    <w:p>
      <w:pPr>
        <w:jc w:val="left"/>
      </w:pPr>
      <w:r>
        <w:rPr>
          <w:rFonts w:ascii="simsun" w:hAnsi="simsun" w:eastAsia="simsun" w:cs="simsun"/>
          <w:color w:val="000000"/>
          <w:sz w:val="24"/>
          <w:szCs w:val="24"/>
        </w:rPr>
        <w:t xml:space="preserve">　　33. 全国人民代表大会常务委员会对国务院制定的同宪法、法律相抵触的行政法规( B )</w:t>
      </w:r>
    </w:p>
    <w:p>
      <w:pPr>
        <w:jc w:val="left"/>
      </w:pPr>
      <w:r>
        <w:rPr>
          <w:rFonts w:ascii="simsun" w:hAnsi="simsun" w:eastAsia="simsun" w:cs="simsun"/>
          <w:color w:val="000000"/>
          <w:sz w:val="24"/>
          <w:szCs w:val="24"/>
        </w:rPr>
        <w:t xml:space="preserve">　　A.有权改变或撤销 B.有权撤销，无权改变 C.有权改变，无权撤销 D.无权撤销，无权改变</w:t>
      </w:r>
    </w:p>
    <w:p>
      <w:pPr>
        <w:jc w:val="left"/>
      </w:pPr>
      <w:r>
        <w:rPr>
          <w:rFonts w:ascii="simsun" w:hAnsi="simsun" w:eastAsia="simsun" w:cs="simsun"/>
          <w:color w:val="000000"/>
          <w:sz w:val="24"/>
          <w:szCs w:val="24"/>
        </w:rPr>
        <w:t xml:space="preserve">　　34. 英国的宪法监督类型属于( D )</w:t>
      </w:r>
    </w:p>
    <w:p>
      <w:pPr>
        <w:jc w:val="left"/>
      </w:pPr>
      <w:r>
        <w:rPr>
          <w:rFonts w:ascii="simsun" w:hAnsi="simsun" w:eastAsia="simsun" w:cs="simsun"/>
          <w:color w:val="000000"/>
          <w:sz w:val="24"/>
          <w:szCs w:val="24"/>
        </w:rPr>
        <w:t xml:space="preserve">　　A.国家元首的宪法监督 B.普通法院的宪法监督</w:t>
      </w:r>
    </w:p>
    <w:p>
      <w:pPr>
        <w:jc w:val="left"/>
      </w:pPr>
      <w:r>
        <w:rPr>
          <w:rFonts w:ascii="simsun" w:hAnsi="simsun" w:eastAsia="simsun" w:cs="simsun"/>
          <w:color w:val="000000"/>
          <w:sz w:val="24"/>
          <w:szCs w:val="24"/>
        </w:rPr>
        <w:t xml:space="preserve">　　C.宪法法院的宪法监督 D.立法机关的宪法监督</w:t>
      </w:r>
    </w:p>
    <w:p>
      <w:pPr>
        <w:jc w:val="left"/>
      </w:pPr>
      <w:r>
        <w:rPr>
          <w:rFonts w:ascii="simsun" w:hAnsi="simsun" w:eastAsia="simsun" w:cs="simsun"/>
          <w:color w:val="000000"/>
          <w:sz w:val="24"/>
          <w:szCs w:val="24"/>
        </w:rPr>
        <w:t xml:space="preserve">　　35. 1776年美国《独立宣言》宣称“政府的正当权力，系得自统治者的同意”。这体现了资产阶级宪法的 ( C )</w:t>
      </w:r>
    </w:p>
    <w:p>
      <w:pPr>
        <w:jc w:val="left"/>
      </w:pPr>
      <w:r>
        <w:rPr>
          <w:rFonts w:ascii="simsun" w:hAnsi="simsun" w:eastAsia="simsun" w:cs="simsun"/>
          <w:color w:val="000000"/>
          <w:sz w:val="24"/>
          <w:szCs w:val="24"/>
        </w:rPr>
        <w:t xml:space="preserve">　　A.法治原则 B.人权原则 C.人民主权原则 D.“分权制衡”原则</w:t>
      </w:r>
    </w:p>
    <w:p>
      <w:pPr>
        <w:jc w:val="left"/>
      </w:pPr>
      <w:r>
        <w:rPr>
          <w:rFonts w:ascii="simsun" w:hAnsi="simsun" w:eastAsia="simsun" w:cs="simsun"/>
          <w:color w:val="000000"/>
          <w:sz w:val="24"/>
          <w:szCs w:val="24"/>
        </w:rPr>
        <w:t xml:space="preserve">　　36. 下列主体中，依照我国选举法不列入选民名单的是( A )</w:t>
      </w:r>
    </w:p>
    <w:p>
      <w:pPr>
        <w:jc w:val="left"/>
      </w:pPr>
      <w:r>
        <w:rPr>
          <w:rFonts w:ascii="simsun" w:hAnsi="simsun" w:eastAsia="simsun" w:cs="simsun"/>
          <w:color w:val="000000"/>
          <w:sz w:val="24"/>
          <w:szCs w:val="24"/>
        </w:rPr>
        <w:t xml:space="preserve">　　A.精神病患者 B.被监视居住的犯罪嫌疑人 C.劳动教养人员 D.吸毒人员</w:t>
      </w:r>
    </w:p>
    <w:p>
      <w:pPr>
        <w:jc w:val="left"/>
      </w:pPr>
      <w:r>
        <w:rPr>
          <w:rFonts w:ascii="simsun" w:hAnsi="simsun" w:eastAsia="simsun" w:cs="simsun"/>
          <w:color w:val="000000"/>
          <w:sz w:val="24"/>
          <w:szCs w:val="24"/>
        </w:rPr>
        <w:t xml:space="preserve">　　37.下列哪项是中国特色社会主义最本质的特征和社会主义法治最根本的保证?( B ) A人民民主专政 B党的领导 C社会主义制度 D 马克思主义</w:t>
      </w:r>
    </w:p>
    <w:p>
      <w:pPr>
        <w:jc w:val="left"/>
      </w:pPr>
      <w:r>
        <w:rPr>
          <w:rFonts w:ascii="simsun" w:hAnsi="simsun" w:eastAsia="simsun" w:cs="simsun"/>
          <w:color w:val="000000"/>
          <w:sz w:val="24"/>
          <w:szCs w:val="24"/>
        </w:rPr>
        <w:t xml:space="preserve">　　38.法治的生命线是下列哪项?( A )</w:t>
      </w:r>
    </w:p>
    <w:p>
      <w:pPr>
        <w:jc w:val="left"/>
      </w:pPr>
      <w:r>
        <w:rPr>
          <w:rFonts w:ascii="simsun" w:hAnsi="simsun" w:eastAsia="simsun" w:cs="simsun"/>
          <w:color w:val="000000"/>
          <w:sz w:val="24"/>
          <w:szCs w:val="24"/>
        </w:rPr>
        <w:t xml:space="preserve">　　A公正 B平等 C民主 D自由</w:t>
      </w:r>
    </w:p>
    <w:p>
      <w:pPr>
        <w:jc w:val="left"/>
      </w:pPr>
      <w:r>
        <w:rPr>
          <w:rFonts w:ascii="simsun" w:hAnsi="simsun" w:eastAsia="simsun" w:cs="simsun"/>
          <w:color w:val="000000"/>
          <w:sz w:val="24"/>
          <w:szCs w:val="24"/>
        </w:rPr>
        <w:t xml:space="preserve">　　39.2014年10月23日，中共十八届四中全会通过的《中共中央关于全面推进依法治国若干重大问题的决定》提出，坚持依法治国首先要坚持下列哪项?( C )</w:t>
      </w:r>
    </w:p>
    <w:p>
      <w:pPr>
        <w:jc w:val="left"/>
      </w:pPr>
      <w:r>
        <w:rPr>
          <w:rFonts w:ascii="simsun" w:hAnsi="simsun" w:eastAsia="simsun" w:cs="simsun"/>
          <w:color w:val="000000"/>
          <w:sz w:val="24"/>
          <w:szCs w:val="24"/>
        </w:rPr>
        <w:t xml:space="preserve">　　A司法独立 B党的领导 C依宪治国 D建立法治政府</w:t>
      </w:r>
    </w:p>
    <w:p>
      <w:pPr>
        <w:jc w:val="left"/>
      </w:pPr>
      <w:r>
        <w:rPr>
          <w:rFonts w:ascii="simsun" w:hAnsi="simsun" w:eastAsia="simsun" w:cs="simsun"/>
          <w:color w:val="000000"/>
          <w:sz w:val="24"/>
          <w:szCs w:val="24"/>
        </w:rPr>
        <w:t xml:space="preserve">　　40.党的十八届四中全会通过的《中共中央关于全面推进依法治国若干重大问题的决定》提出，将每年的那一天定为国家宪法日?( B )</w:t>
      </w:r>
    </w:p>
    <w:p>
      <w:pPr>
        <w:jc w:val="left"/>
      </w:pPr>
      <w:r>
        <w:rPr>
          <w:rFonts w:ascii="simsun" w:hAnsi="simsun" w:eastAsia="simsun" w:cs="simsun"/>
          <w:color w:val="000000"/>
          <w:sz w:val="24"/>
          <w:szCs w:val="24"/>
        </w:rPr>
        <w:t xml:space="preserve">　　A十月二十日 B十二月四日</w:t>
      </w:r>
    </w:p>
    <w:p>
      <w:pPr>
        <w:jc w:val="left"/>
      </w:pPr>
      <w:r>
        <w:rPr>
          <w:rFonts w:ascii="simsun" w:hAnsi="simsun" w:eastAsia="simsun" w:cs="simsun"/>
          <w:color w:val="000000"/>
          <w:sz w:val="24"/>
          <w:szCs w:val="24"/>
        </w:rPr>
        <w:t xml:space="preserve">　　C九月二十日 D九月三十日</w:t>
      </w:r>
    </w:p>
    <w:p>
      <w:pPr>
        <w:jc w:val="left"/>
      </w:pPr>
      <w:r>
        <w:rPr>
          <w:rFonts w:ascii="simsun" w:hAnsi="simsun" w:eastAsia="simsun" w:cs="simsun"/>
          <w:color w:val="000000"/>
          <w:sz w:val="24"/>
          <w:szCs w:val="24"/>
        </w:rPr>
        <w:t xml:space="preserve">　　41.党的十八届四中全会提出，法律的权威源自哪里?( A )</w:t>
      </w:r>
    </w:p>
    <w:p>
      <w:pPr>
        <w:jc w:val="left"/>
      </w:pPr>
      <w:r>
        <w:rPr>
          <w:rFonts w:ascii="simsun" w:hAnsi="simsun" w:eastAsia="simsun" w:cs="simsun"/>
          <w:color w:val="000000"/>
          <w:sz w:val="24"/>
          <w:szCs w:val="24"/>
        </w:rPr>
        <w:t xml:space="preserve">　　A.人民的内心拥护和真诚信仰 B.科学立法</w:t>
      </w:r>
    </w:p>
    <w:p>
      <w:pPr>
        <w:jc w:val="left"/>
      </w:pPr>
      <w:r>
        <w:rPr>
          <w:rFonts w:ascii="simsun" w:hAnsi="simsun" w:eastAsia="simsun" w:cs="simsun"/>
          <w:color w:val="000000"/>
          <w:sz w:val="24"/>
          <w:szCs w:val="24"/>
        </w:rPr>
        <w:t xml:space="preserve">　　C.依宪执政 D.司法公正</w:t>
      </w:r>
    </w:p>
    <w:p>
      <w:pPr>
        <w:jc w:val="left"/>
      </w:pPr>
      <w:r>
        <w:rPr>
          <w:rFonts w:ascii="simsun" w:hAnsi="simsun" w:eastAsia="simsun" w:cs="simsun"/>
          <w:color w:val="000000"/>
          <w:sz w:val="24"/>
          <w:szCs w:val="24"/>
        </w:rPr>
        <w:t xml:space="preserve">　　42.建设中国特色社会主义法治体系,必须坚持立法先行，发挥立法的引领和推动作用，要抓住的关键是下列哪项?( A )</w:t>
      </w:r>
    </w:p>
    <w:p>
      <w:pPr>
        <w:jc w:val="left"/>
      </w:pPr>
      <w:r>
        <w:rPr>
          <w:rFonts w:ascii="simsun" w:hAnsi="simsun" w:eastAsia="simsun" w:cs="simsun"/>
          <w:color w:val="000000"/>
          <w:sz w:val="24"/>
          <w:szCs w:val="24"/>
        </w:rPr>
        <w:t xml:space="preserve">　　A提高立法质量 B恪守以民为本</w:t>
      </w:r>
    </w:p>
    <w:p>
      <w:pPr>
        <w:jc w:val="left"/>
      </w:pPr>
      <w:r>
        <w:rPr>
          <w:rFonts w:ascii="simsun" w:hAnsi="simsun" w:eastAsia="simsun" w:cs="simsun"/>
          <w:color w:val="000000"/>
          <w:sz w:val="24"/>
          <w:szCs w:val="24"/>
        </w:rPr>
        <w:t xml:space="preserve">　　C立法为民理念 D公正、公平、公开原则</w:t>
      </w:r>
    </w:p>
    <w:p>
      <w:pPr>
        <w:jc w:val="left"/>
      </w:pPr>
      <w:r>
        <w:rPr>
          <w:rFonts w:ascii="simsun" w:hAnsi="simsun" w:eastAsia="simsun" w:cs="simsun"/>
          <w:color w:val="000000"/>
          <w:sz w:val="24"/>
          <w:szCs w:val="24"/>
        </w:rPr>
        <w:t xml:space="preserve">　　43.根据《立法法》的规定，法律解释权属于哪个部门?( B )</w:t>
      </w:r>
    </w:p>
    <w:p>
      <w:pPr>
        <w:jc w:val="left"/>
      </w:pPr>
      <w:r>
        <w:rPr>
          <w:rFonts w:ascii="simsun" w:hAnsi="simsun" w:eastAsia="simsun" w:cs="simsun"/>
          <w:color w:val="000000"/>
          <w:sz w:val="24"/>
          <w:szCs w:val="24"/>
        </w:rPr>
        <w:t xml:space="preserve">　　A全国人民代表大会 B全国人民代表大会常务委员会</w:t>
      </w:r>
    </w:p>
    <w:p>
      <w:pPr>
        <w:jc w:val="left"/>
      </w:pPr>
      <w:r>
        <w:rPr>
          <w:rFonts w:ascii="simsun" w:hAnsi="simsun" w:eastAsia="simsun" w:cs="simsun"/>
          <w:color w:val="000000"/>
          <w:sz w:val="24"/>
          <w:szCs w:val="24"/>
        </w:rPr>
        <w:t xml:space="preserve">　　C全国人民代表大会及其常务委员会 D全国人民代表大会法制工作委员会</w:t>
      </w:r>
    </w:p>
    <w:p>
      <w:pPr>
        <w:jc w:val="left"/>
      </w:pPr>
      <w:r>
        <w:rPr>
          <w:rFonts w:ascii="simsun" w:hAnsi="simsun" w:eastAsia="simsun" w:cs="simsun"/>
          <w:color w:val="000000"/>
          <w:sz w:val="24"/>
          <w:szCs w:val="24"/>
        </w:rPr>
        <w:t xml:space="preserve">　　44.根据《立法法》的规定，立法应当体现谁的意志?( A )</w:t>
      </w:r>
    </w:p>
    <w:p>
      <w:pPr>
        <w:jc w:val="left"/>
      </w:pPr>
      <w:r>
        <w:rPr>
          <w:rFonts w:ascii="simsun" w:hAnsi="simsun" w:eastAsia="simsun" w:cs="simsun"/>
          <w:color w:val="000000"/>
          <w:sz w:val="24"/>
          <w:szCs w:val="24"/>
        </w:rPr>
        <w:t xml:space="preserve">　　A人民 B中国共产党 C群众 D中国共产党和人民</w:t>
      </w:r>
    </w:p>
    <w:p>
      <w:pPr>
        <w:jc w:val="left"/>
      </w:pPr>
      <w:r>
        <w:rPr>
          <w:rFonts w:ascii="simsun" w:hAnsi="simsun" w:eastAsia="simsun" w:cs="simsun"/>
          <w:color w:val="000000"/>
          <w:sz w:val="24"/>
          <w:szCs w:val="24"/>
        </w:rPr>
        <w:t xml:space="preserve">　　45.根据《立法法》的规定，行政法规由哪个部门组织起草?( A )</w:t>
      </w:r>
    </w:p>
    <w:p>
      <w:pPr>
        <w:jc w:val="left"/>
      </w:pPr>
      <w:r>
        <w:rPr>
          <w:rFonts w:ascii="simsun" w:hAnsi="simsun" w:eastAsia="simsun" w:cs="simsun"/>
          <w:color w:val="000000"/>
          <w:sz w:val="24"/>
          <w:szCs w:val="24"/>
        </w:rPr>
        <w:t xml:space="preserve">　　A国务院 B国务院法制办公室 C全国人大 D全国人大常委会</w:t>
      </w:r>
    </w:p>
    <w:p>
      <w:pPr>
        <w:jc w:val="left"/>
      </w:pPr>
      <w:r>
        <w:rPr>
          <w:rFonts w:ascii="simsun" w:hAnsi="simsun" w:eastAsia="simsun" w:cs="simsun"/>
          <w:color w:val="000000"/>
          <w:sz w:val="24"/>
          <w:szCs w:val="24"/>
        </w:rPr>
        <w:t xml:space="preserve">　　46. 立法法的立法依据是下列哪一项?( A )</w:t>
      </w:r>
    </w:p>
    <w:p>
      <w:pPr>
        <w:jc w:val="left"/>
      </w:pPr>
      <w:r>
        <w:rPr>
          <w:rFonts w:ascii="simsun" w:hAnsi="simsun" w:eastAsia="simsun" w:cs="simsun"/>
          <w:color w:val="000000"/>
          <w:sz w:val="24"/>
          <w:szCs w:val="24"/>
        </w:rPr>
        <w:t xml:space="preserve">　　A中华人民共和国宪法 B中国共产党党章</w:t>
      </w:r>
    </w:p>
    <w:p>
      <w:pPr>
        <w:jc w:val="left"/>
      </w:pPr>
      <w:r>
        <w:rPr>
          <w:rFonts w:ascii="simsun" w:hAnsi="simsun" w:eastAsia="simsun" w:cs="simsun"/>
          <w:color w:val="000000"/>
          <w:sz w:val="24"/>
          <w:szCs w:val="24"/>
        </w:rPr>
        <w:t xml:space="preserve">　　C党代会的决议 D全国人民代表大会决议</w:t>
      </w:r>
    </w:p>
    <w:p>
      <w:pPr>
        <w:jc w:val="left"/>
      </w:pPr>
      <w:r>
        <w:rPr>
          <w:rFonts w:ascii="simsun" w:hAnsi="simsun" w:eastAsia="simsun" w:cs="simsun"/>
          <w:color w:val="000000"/>
          <w:sz w:val="24"/>
          <w:szCs w:val="24"/>
        </w:rPr>
        <w:t xml:space="preserve">　　47.下列哪个国家机关可以制定基本法律?( C )</w:t>
      </w:r>
    </w:p>
    <w:p>
      <w:pPr>
        <w:jc w:val="left"/>
      </w:pPr>
      <w:r>
        <w:rPr>
          <w:rFonts w:ascii="simsun" w:hAnsi="simsun" w:eastAsia="simsun" w:cs="simsun"/>
          <w:color w:val="000000"/>
          <w:sz w:val="24"/>
          <w:szCs w:val="24"/>
        </w:rPr>
        <w:t xml:space="preserve">　　A国务院 B最高法院 C全国人大 D全国人大常委会</w:t>
      </w:r>
    </w:p>
    <w:p>
      <w:pPr>
        <w:jc w:val="left"/>
      </w:pPr>
      <w:r>
        <w:rPr>
          <w:rFonts w:ascii="simsun" w:hAnsi="simsun" w:eastAsia="simsun" w:cs="simsun"/>
          <w:color w:val="000000"/>
          <w:sz w:val="24"/>
          <w:szCs w:val="24"/>
        </w:rPr>
        <w:t xml:space="preserve">　　48.下列组织中哪个是国家最高行政机关?( C )</w:t>
      </w:r>
    </w:p>
    <w:p>
      <w:pPr>
        <w:jc w:val="left"/>
      </w:pPr>
      <w:r>
        <w:rPr>
          <w:rFonts w:ascii="simsun" w:hAnsi="simsun" w:eastAsia="simsun" w:cs="simsun"/>
          <w:color w:val="000000"/>
          <w:sz w:val="24"/>
          <w:szCs w:val="24"/>
        </w:rPr>
        <w:t xml:space="preserve">　　A中央军委 B全国政协 C国务院 D全国人大</w:t>
      </w:r>
    </w:p>
    <w:p>
      <w:pPr>
        <w:jc w:val="left"/>
      </w:pPr>
      <w:r>
        <w:rPr>
          <w:rFonts w:ascii="simsun" w:hAnsi="simsun" w:eastAsia="simsun" w:cs="simsun"/>
          <w:color w:val="000000"/>
          <w:sz w:val="24"/>
          <w:szCs w:val="24"/>
        </w:rPr>
        <w:t xml:space="preserve">　　49.下列法律规范中哪种效力最高?( D )</w:t>
      </w:r>
    </w:p>
    <w:p>
      <w:pPr>
        <w:jc w:val="left"/>
      </w:pPr>
      <w:r>
        <w:rPr>
          <w:rFonts w:ascii="simsun" w:hAnsi="simsun" w:eastAsia="simsun" w:cs="simsun"/>
          <w:color w:val="000000"/>
          <w:sz w:val="24"/>
          <w:szCs w:val="24"/>
        </w:rPr>
        <w:t xml:space="preserve">　　A政治规矩 B行政法规 C地方性法规 D法律</w:t>
      </w:r>
    </w:p>
    <w:p>
      <w:pPr>
        <w:jc w:val="left"/>
      </w:pPr>
      <w:r>
        <w:rPr>
          <w:rFonts w:ascii="simsun" w:hAnsi="simsun" w:eastAsia="simsun" w:cs="simsun"/>
          <w:color w:val="000000"/>
          <w:sz w:val="24"/>
          <w:szCs w:val="24"/>
        </w:rPr>
        <w:t xml:space="preserve">　　50.法律草案表决稿由全国人民代表大会主席团提请大会全体会议表决的,由全体代表以何种比例通过? ( B )</w:t>
      </w:r>
    </w:p>
    <w:p>
      <w:pPr>
        <w:jc w:val="left"/>
      </w:pPr>
      <w:r>
        <w:rPr>
          <w:rFonts w:ascii="simsun" w:hAnsi="simsun" w:eastAsia="simsun" w:cs="simsun"/>
          <w:color w:val="000000"/>
          <w:sz w:val="24"/>
          <w:szCs w:val="24"/>
        </w:rPr>
        <w:t xml:space="preserve">　　A2/3多数 B 过半数 C3/4多数 D一致</w:t>
      </w:r>
    </w:p>
    <w:p>
      <w:pPr>
        <w:jc w:val="left"/>
      </w:pPr>
      <w:r>
        <w:rPr>
          <w:rFonts w:ascii="simsun" w:hAnsi="simsun" w:eastAsia="simsun" w:cs="simsun"/>
          <w:color w:val="000000"/>
          <w:sz w:val="24"/>
          <w:szCs w:val="24"/>
        </w:rPr>
        <w:t xml:space="preserve">　　51.下列有关全国人民代表大会常务委员会的法律解释同法律之间关系的表述正确的是( B )</w:t>
      </w:r>
    </w:p>
    <w:p>
      <w:pPr>
        <w:jc w:val="left"/>
      </w:pPr>
      <w:r>
        <w:rPr>
          <w:rFonts w:ascii="simsun" w:hAnsi="simsun" w:eastAsia="simsun" w:cs="simsun"/>
          <w:color w:val="000000"/>
          <w:sz w:val="24"/>
          <w:szCs w:val="24"/>
        </w:rPr>
        <w:t xml:space="preserve">　　A法律解释高于法律 B同等效力 C法律解释低于法律 D两者之间无可比性</w:t>
      </w:r>
    </w:p>
    <w:p>
      <w:pPr>
        <w:jc w:val="left"/>
      </w:pPr>
      <w:r>
        <w:rPr>
          <w:rFonts w:ascii="simsun" w:hAnsi="simsun" w:eastAsia="simsun" w:cs="simsun"/>
          <w:color w:val="000000"/>
          <w:sz w:val="24"/>
          <w:szCs w:val="24"/>
        </w:rPr>
        <w:t xml:space="preserve">　　52.全国人民代表大会及其常务委员会有权作出决定，授权国务院可以根据实际需要，对其中的部分事项先制定行政法规。除授权决定另有规定的外，授权的期限不得超过多少年?( D )</w:t>
      </w:r>
    </w:p>
    <w:p>
      <w:pPr>
        <w:jc w:val="left"/>
      </w:pPr>
      <w:r>
        <w:rPr>
          <w:rFonts w:ascii="simsun" w:hAnsi="simsun" w:eastAsia="simsun" w:cs="simsun"/>
          <w:color w:val="000000"/>
          <w:sz w:val="24"/>
          <w:szCs w:val="24"/>
        </w:rPr>
        <w:t xml:space="preserve">　　A二年 B 三年 C四年 D 五年</w:t>
      </w:r>
    </w:p>
    <w:p>
      <w:pPr>
        <w:jc w:val="left"/>
      </w:pPr>
      <w:r>
        <w:rPr>
          <w:rFonts w:ascii="simsun" w:hAnsi="simsun" w:eastAsia="simsun" w:cs="simsun"/>
          <w:color w:val="000000"/>
          <w:sz w:val="24"/>
          <w:szCs w:val="24"/>
        </w:rPr>
        <w:t xml:space="preserve">　　53.列入常务委员会会议议程的法律案，应当在常务委员会会议后将法律草案及其起草、修改的说明等向社会公布，征求意见，但是经委员长会议决定不公布的除外。向社会公布征求意见的时间一般不少于多长时间?( B )</w:t>
      </w:r>
    </w:p>
    <w:p>
      <w:pPr>
        <w:jc w:val="left"/>
      </w:pPr>
      <w:r>
        <w:rPr>
          <w:rFonts w:ascii="simsun" w:hAnsi="simsun" w:eastAsia="simsun" w:cs="simsun"/>
          <w:color w:val="000000"/>
          <w:sz w:val="24"/>
          <w:szCs w:val="24"/>
        </w:rPr>
        <w:t xml:space="preserve">　　A 十五日 B三十日 C 四十五日 D六十日</w:t>
      </w:r>
    </w:p>
    <w:p>
      <w:pPr>
        <w:jc w:val="left"/>
      </w:pPr>
      <w:r>
        <w:rPr>
          <w:rFonts w:ascii="simsun" w:hAnsi="simsun" w:eastAsia="simsun" w:cs="simsun"/>
          <w:color w:val="000000"/>
          <w:sz w:val="24"/>
          <w:szCs w:val="24"/>
        </w:rPr>
        <w:t xml:space="preserve">　　54.最高人民法院、最高人民检察院作出的属于审判、检察工作中具体应用法律的解释，应当自公布之日起多长时间报全国人民代表大会常务委员会备案?( C )</w:t>
      </w:r>
    </w:p>
    <w:p>
      <w:pPr>
        <w:jc w:val="left"/>
      </w:pPr>
      <w:r>
        <w:rPr>
          <w:rFonts w:ascii="simsun" w:hAnsi="simsun" w:eastAsia="simsun" w:cs="simsun"/>
          <w:color w:val="000000"/>
          <w:sz w:val="24"/>
          <w:szCs w:val="24"/>
        </w:rPr>
        <w:t xml:space="preserve">　　A十日内 B十五日内 C三十日内 D六十日内</w:t>
      </w:r>
    </w:p>
    <w:p>
      <w:pPr>
        <w:jc w:val="left"/>
      </w:pPr>
      <w:r>
        <w:rPr>
          <w:rFonts w:ascii="simsun" w:hAnsi="simsun" w:eastAsia="simsun" w:cs="simsun"/>
          <w:color w:val="000000"/>
          <w:sz w:val="24"/>
          <w:szCs w:val="24"/>
        </w:rPr>
        <w:t xml:space="preserve">　　55.授权立法的，被授权机关应当在授权期限届满的多长时间内，向授权机关报告授权决定实施的情况，并提出是否需要制定有关法律的意见?( B )</w:t>
      </w:r>
    </w:p>
    <w:p>
      <w:pPr>
        <w:jc w:val="left"/>
      </w:pPr>
      <w:r>
        <w:rPr>
          <w:rFonts w:ascii="simsun" w:hAnsi="simsun" w:eastAsia="simsun" w:cs="simsun"/>
          <w:color w:val="000000"/>
          <w:sz w:val="24"/>
          <w:szCs w:val="24"/>
        </w:rPr>
        <w:t xml:space="preserve">　　A三个月以前 B六个月以前 C一年以前 D十八个月以前</w:t>
      </w:r>
    </w:p>
    <w:p>
      <w:pPr>
        <w:jc w:val="left"/>
      </w:pPr>
      <w:r>
        <w:rPr>
          <w:rFonts w:ascii="simsun" w:hAnsi="simsun" w:eastAsia="simsun" w:cs="simsun"/>
          <w:color w:val="000000"/>
          <w:sz w:val="24"/>
          <w:szCs w:val="24"/>
        </w:rPr>
        <w:t xml:space="preserve">　　56.常务委员会组成人员多少人以上联名，可以向常务委员会提出法律案?( B )</w:t>
      </w:r>
    </w:p>
    <w:p>
      <w:pPr>
        <w:jc w:val="left"/>
      </w:pPr>
      <w:r>
        <w:rPr>
          <w:rFonts w:ascii="simsun" w:hAnsi="simsun" w:eastAsia="simsun" w:cs="simsun"/>
          <w:color w:val="000000"/>
          <w:sz w:val="24"/>
          <w:szCs w:val="24"/>
        </w:rPr>
        <w:t xml:space="preserve">　　A五人 B十人 C十五人 D三十人</w:t>
      </w:r>
    </w:p>
    <w:p>
      <w:pPr>
        <w:jc w:val="left"/>
      </w:pPr>
      <w:r>
        <w:rPr>
          <w:rFonts w:ascii="simsun" w:hAnsi="simsun" w:eastAsia="simsun" w:cs="simsun"/>
          <w:color w:val="000000"/>
          <w:sz w:val="24"/>
          <w:szCs w:val="24"/>
        </w:rPr>
        <w:t xml:space="preserve">　　57.在我国，基层人民政府可以依法设立的派出机关是下列哪项?( B )</w:t>
      </w:r>
    </w:p>
    <w:p>
      <w:pPr>
        <w:jc w:val="left"/>
      </w:pPr>
      <w:r>
        <w:rPr>
          <w:rFonts w:ascii="simsun" w:hAnsi="simsun" w:eastAsia="simsun" w:cs="simsun"/>
          <w:color w:val="000000"/>
          <w:sz w:val="24"/>
          <w:szCs w:val="24"/>
        </w:rPr>
        <w:t xml:space="preserve">　　A行政公署 B街道办事处 C居民委员会 D信访办公室</w:t>
      </w:r>
    </w:p>
    <w:p>
      <w:pPr>
        <w:jc w:val="left"/>
      </w:pPr>
      <w:r>
        <w:rPr>
          <w:rFonts w:ascii="simsun" w:hAnsi="simsun" w:eastAsia="simsun" w:cs="simsun"/>
          <w:color w:val="000000"/>
          <w:sz w:val="24"/>
          <w:szCs w:val="24"/>
        </w:rPr>
        <w:t xml:space="preserve">　　58.列入全国人民代表大会会议议程的法律案，由有关的专门委员会进行审议后向下列哪一部门提出审议意见，并印发会议?( B )</w:t>
      </w:r>
    </w:p>
    <w:p>
      <w:pPr>
        <w:jc w:val="left"/>
      </w:pPr>
      <w:r>
        <w:rPr>
          <w:rFonts w:ascii="simsun" w:hAnsi="simsun" w:eastAsia="simsun" w:cs="simsun"/>
          <w:color w:val="000000"/>
          <w:sz w:val="24"/>
          <w:szCs w:val="24"/>
        </w:rPr>
        <w:t xml:space="preserve">　　A人大常委会 B主席团 C各代表团 D国务院法制办</w:t>
      </w:r>
    </w:p>
    <w:p>
      <w:pPr>
        <w:jc w:val="left"/>
      </w:pPr>
      <w:r>
        <w:rPr>
          <w:rFonts w:ascii="simsun" w:hAnsi="simsun" w:eastAsia="simsun" w:cs="simsun"/>
          <w:color w:val="000000"/>
          <w:sz w:val="24"/>
          <w:szCs w:val="24"/>
        </w:rPr>
        <w:t xml:space="preserve">　　59.按照《立法法》规定，部门规章的立法主体不仅包括国务院部门(各部、委、央行、审计署)，还包括下列哪一机关?( A )</w:t>
      </w:r>
    </w:p>
    <w:p>
      <w:pPr>
        <w:jc w:val="left"/>
      </w:pPr>
      <w:r>
        <w:rPr>
          <w:rFonts w:ascii="simsun" w:hAnsi="simsun" w:eastAsia="simsun" w:cs="simsun"/>
          <w:color w:val="000000"/>
          <w:sz w:val="24"/>
          <w:szCs w:val="24"/>
        </w:rPr>
        <w:t xml:space="preserve">　　A国务院直属机构 B司级以上单位 C法制办公室 D局级以上单位</w:t>
      </w:r>
    </w:p>
    <w:p>
      <w:pPr>
        <w:jc w:val="left"/>
      </w:pPr>
      <w:r>
        <w:rPr>
          <w:rFonts w:ascii="simsun" w:hAnsi="simsun" w:eastAsia="simsun" w:cs="simsun"/>
          <w:color w:val="000000"/>
          <w:sz w:val="24"/>
          <w:szCs w:val="24"/>
        </w:rPr>
        <w:t xml:space="preserve">　　60.列入全国人大常务委员会会议议程的法律案，一般应当经常务委员会会议审议后再交付表决，常务委员会会议审议的次数为几次?( B )</w:t>
      </w:r>
    </w:p>
    <w:p>
      <w:pPr>
        <w:jc w:val="left"/>
      </w:pPr>
      <w:r>
        <w:rPr>
          <w:rFonts w:ascii="simsun" w:hAnsi="simsun" w:eastAsia="simsun" w:cs="simsun"/>
          <w:color w:val="000000"/>
          <w:sz w:val="24"/>
          <w:szCs w:val="24"/>
        </w:rPr>
        <w:t xml:space="preserve">　　A 四次 B.三次 C.二次 D.一次</w:t>
      </w:r>
    </w:p>
    <w:p>
      <w:pPr>
        <w:jc w:val="left"/>
      </w:pPr>
      <w:r>
        <w:rPr>
          <w:rFonts w:ascii="simsun" w:hAnsi="simsun" w:eastAsia="simsun" w:cs="simsun"/>
          <w:color w:val="000000"/>
          <w:sz w:val="24"/>
          <w:szCs w:val="24"/>
        </w:rPr>
        <w:t xml:space="preserve">　　61.省、自治区、直辖市的人民代表大会制定的地方性法规应由下列哪个机关发布公告予以公布?( B )</w:t>
      </w:r>
    </w:p>
    <w:p>
      <w:pPr>
        <w:jc w:val="left"/>
      </w:pPr>
      <w:r>
        <w:rPr>
          <w:rFonts w:ascii="simsun" w:hAnsi="simsun" w:eastAsia="simsun" w:cs="simsun"/>
          <w:color w:val="000000"/>
          <w:sz w:val="24"/>
          <w:szCs w:val="24"/>
        </w:rPr>
        <w:t xml:space="preserve">　　A常务委员会 B大会主席团 C地方政府 D司法部门</w:t>
      </w:r>
    </w:p>
    <w:p>
      <w:pPr>
        <w:jc w:val="left"/>
      </w:pPr>
      <w:r>
        <w:rPr>
          <w:rFonts w:ascii="simsun" w:hAnsi="simsun" w:eastAsia="simsun" w:cs="simsun"/>
          <w:color w:val="000000"/>
          <w:sz w:val="24"/>
          <w:szCs w:val="24"/>
        </w:rPr>
        <w:t xml:space="preserve">　　62.法律之间对同一事项的新的一般规定与旧的特别规定不一致，不能确定如何适用时，由下列哪一机关进行裁决?( D )</w:t>
      </w:r>
    </w:p>
    <w:p>
      <w:pPr>
        <w:jc w:val="left"/>
      </w:pPr>
      <w:r>
        <w:rPr>
          <w:rFonts w:ascii="simsun" w:hAnsi="simsun" w:eastAsia="simsun" w:cs="simsun"/>
          <w:color w:val="000000"/>
          <w:sz w:val="24"/>
          <w:szCs w:val="24"/>
        </w:rPr>
        <w:t xml:space="preserve">　　A全国人大 B全国人大主席团 C国务院 D全国人民代表大会常务委员会</w:t>
      </w:r>
    </w:p>
    <w:p>
      <w:pPr>
        <w:jc w:val="left"/>
      </w:pPr>
      <w:r>
        <w:rPr>
          <w:rFonts w:ascii="simsun" w:hAnsi="simsun" w:eastAsia="simsun" w:cs="simsun"/>
          <w:color w:val="000000"/>
          <w:sz w:val="24"/>
          <w:szCs w:val="24"/>
        </w:rPr>
        <w:t xml:space="preserve">　　63.下列哪一部门可以根据宪法和法律，制定军事法规?( D)</w:t>
      </w:r>
    </w:p>
    <w:p>
      <w:pPr>
        <w:jc w:val="left"/>
      </w:pPr>
      <w:r>
        <w:rPr>
          <w:rFonts w:ascii="simsun" w:hAnsi="simsun" w:eastAsia="simsun" w:cs="simsun"/>
          <w:color w:val="000000"/>
          <w:sz w:val="24"/>
          <w:szCs w:val="24"/>
        </w:rPr>
        <w:t xml:space="preserve">　　A人民解放军各总部 B各军兵种 C各大军区 D中央军事委员会</w:t>
      </w:r>
    </w:p>
    <w:p>
      <w:pPr>
        <w:jc w:val="left"/>
      </w:pPr>
      <w:r>
        <w:rPr>
          <w:rFonts w:ascii="simsun" w:hAnsi="simsun" w:eastAsia="simsun" w:cs="simsun"/>
          <w:color w:val="000000"/>
          <w:sz w:val="24"/>
          <w:szCs w:val="24"/>
        </w:rPr>
        <w:t xml:space="preserve">　　64.地方性法规可以就下列哪一事项作出规定? ( B )</w:t>
      </w:r>
    </w:p>
    <w:p>
      <w:pPr>
        <w:jc w:val="left"/>
      </w:pPr>
      <w:r>
        <w:rPr>
          <w:rFonts w:ascii="simsun" w:hAnsi="simsun" w:eastAsia="simsun" w:cs="simsun"/>
          <w:color w:val="000000"/>
          <w:sz w:val="24"/>
          <w:szCs w:val="24"/>
        </w:rPr>
        <w:t xml:space="preserve">　　A所有地方性事务</w:t>
      </w:r>
    </w:p>
    <w:p>
      <w:pPr>
        <w:jc w:val="left"/>
      </w:pPr>
      <w:r>
        <w:rPr>
          <w:rFonts w:ascii="simsun" w:hAnsi="simsun" w:eastAsia="simsun" w:cs="simsun"/>
          <w:color w:val="000000"/>
          <w:sz w:val="24"/>
          <w:szCs w:val="24"/>
        </w:rPr>
        <w:t xml:space="preserve">　　B为执行法律、行政法规的规定，需要根据本行政区域的实际情况作具体规定的事项 C有利于本地区发展的地方性事务</w:t>
      </w:r>
    </w:p>
    <w:p>
      <w:pPr>
        <w:jc w:val="left"/>
      </w:pPr>
      <w:r>
        <w:rPr>
          <w:rFonts w:ascii="simsun" w:hAnsi="simsun" w:eastAsia="simsun" w:cs="simsun"/>
          <w:color w:val="000000"/>
          <w:sz w:val="24"/>
          <w:szCs w:val="24"/>
        </w:rPr>
        <w:t xml:space="preserve">　　D国务院规定的地方性事务</w:t>
      </w:r>
    </w:p>
    <w:p>
      <w:pPr>
        <w:jc w:val="left"/>
      </w:pPr>
      <w:r>
        <w:rPr>
          <w:rFonts w:ascii="simsun" w:hAnsi="simsun" w:eastAsia="simsun" w:cs="simsun"/>
          <w:color w:val="000000"/>
          <w:sz w:val="24"/>
          <w:szCs w:val="24"/>
        </w:rPr>
        <w:t xml:space="preserve">　　65.地方性法规案、自治条例和单行条例案的提出、审议和表决程序应由下列哪一级机关规定? ( A )</w:t>
      </w:r>
    </w:p>
    <w:p>
      <w:pPr>
        <w:jc w:val="left"/>
      </w:pPr>
      <w:r>
        <w:rPr>
          <w:rFonts w:ascii="simsun" w:hAnsi="simsun" w:eastAsia="simsun" w:cs="simsun"/>
          <w:color w:val="000000"/>
          <w:sz w:val="24"/>
          <w:szCs w:val="24"/>
        </w:rPr>
        <w:t xml:space="preserve">　　A本级人民代表大会 B上级人民代表大会</w:t>
      </w:r>
    </w:p>
    <w:p>
      <w:pPr>
        <w:jc w:val="left"/>
      </w:pPr>
      <w:r>
        <w:rPr>
          <w:rFonts w:ascii="simsun" w:hAnsi="simsun" w:eastAsia="simsun" w:cs="simsun"/>
          <w:color w:val="000000"/>
          <w:sz w:val="24"/>
          <w:szCs w:val="24"/>
        </w:rPr>
        <w:t xml:space="preserve">　　C上级人民代表大会常务委员会 D本级人民代表大会常务委员会</w:t>
      </w:r>
    </w:p>
    <w:p>
      <w:pPr>
        <w:jc w:val="left"/>
      </w:pPr>
      <w:r>
        <w:rPr>
          <w:rFonts w:ascii="simsun" w:hAnsi="simsun" w:eastAsia="simsun" w:cs="simsun"/>
          <w:color w:val="000000"/>
          <w:sz w:val="24"/>
          <w:szCs w:val="24"/>
        </w:rPr>
        <w:t xml:space="preserve">　　66.国家的最高监督权由下列哪个部门行使?( C )</w:t>
      </w:r>
    </w:p>
    <w:p>
      <w:pPr>
        <w:jc w:val="left"/>
      </w:pPr>
      <w:r>
        <w:rPr>
          <w:rFonts w:ascii="simsun" w:hAnsi="simsun" w:eastAsia="simsun" w:cs="simsun"/>
          <w:color w:val="000000"/>
          <w:sz w:val="24"/>
          <w:szCs w:val="24"/>
        </w:rPr>
        <w:t xml:space="preserve">　　A最高人民法院 B最高人民检察院</w:t>
      </w:r>
    </w:p>
    <w:p>
      <w:pPr>
        <w:jc w:val="left"/>
      </w:pPr>
      <w:r>
        <w:rPr>
          <w:rFonts w:ascii="simsun" w:hAnsi="simsun" w:eastAsia="simsun" w:cs="simsun"/>
          <w:color w:val="000000"/>
          <w:sz w:val="24"/>
          <w:szCs w:val="24"/>
        </w:rPr>
        <w:t xml:space="preserve">　　C全国人民代表大会 D全国人民代表大会常务委员会</w:t>
      </w:r>
    </w:p>
    <w:p>
      <w:pPr>
        <w:jc w:val="left"/>
      </w:pPr>
      <w:r>
        <w:rPr>
          <w:rFonts w:ascii="simsun" w:hAnsi="simsun" w:eastAsia="simsun" w:cs="simsun"/>
          <w:color w:val="000000"/>
          <w:sz w:val="24"/>
          <w:szCs w:val="24"/>
        </w:rPr>
        <w:t xml:space="preserve">　　67.下列哪个部门是法定任免最高人民法院审判员的机关?( B )</w:t>
      </w:r>
    </w:p>
    <w:p>
      <w:pPr>
        <w:jc w:val="left"/>
      </w:pPr>
      <w:r>
        <w:rPr>
          <w:rFonts w:ascii="simsun" w:hAnsi="simsun" w:eastAsia="simsun" w:cs="simsun"/>
          <w:color w:val="000000"/>
          <w:sz w:val="24"/>
          <w:szCs w:val="24"/>
        </w:rPr>
        <w:t xml:space="preserve">　　A全国人大 B全国人大常委会 C最高人民法院 D最高人民法院审判委员会</w:t>
      </w:r>
    </w:p>
    <w:p>
      <w:pPr>
        <w:jc w:val="left"/>
      </w:pPr>
      <w:r>
        <w:rPr>
          <w:rFonts w:ascii="simsun" w:hAnsi="simsun" w:eastAsia="simsun" w:cs="simsun"/>
          <w:color w:val="000000"/>
          <w:sz w:val="24"/>
          <w:szCs w:val="24"/>
        </w:rPr>
        <w:t xml:space="preserve">　　68.有权改变或撤销地方各级国家行政机关不适当的决定和命令的国家机关是下列哪项?( C )</w:t>
      </w:r>
    </w:p>
    <w:p>
      <w:pPr>
        <w:jc w:val="left"/>
      </w:pPr>
      <w:r>
        <w:rPr>
          <w:rFonts w:ascii="simsun" w:hAnsi="simsun" w:eastAsia="simsun" w:cs="simsun"/>
          <w:color w:val="000000"/>
          <w:sz w:val="24"/>
          <w:szCs w:val="24"/>
        </w:rPr>
        <w:t xml:space="preserve">　　A全国人民代表大会 B全国人民代表大会常务委员会</w:t>
      </w:r>
    </w:p>
    <w:p>
      <w:pPr>
        <w:jc w:val="left"/>
      </w:pPr>
      <w:r>
        <w:rPr>
          <w:rFonts w:ascii="simsun" w:hAnsi="simsun" w:eastAsia="simsun" w:cs="simsun"/>
          <w:color w:val="000000"/>
          <w:sz w:val="24"/>
          <w:szCs w:val="24"/>
        </w:rPr>
        <w:t xml:space="preserve">　　C国务院 D国家主席</w:t>
      </w:r>
    </w:p>
    <w:p>
      <w:pPr>
        <w:jc w:val="left"/>
      </w:pPr>
      <w:r>
        <w:rPr>
          <w:rFonts w:ascii="simsun" w:hAnsi="simsun" w:eastAsia="simsun" w:cs="simsun"/>
          <w:color w:val="000000"/>
          <w:sz w:val="24"/>
          <w:szCs w:val="24"/>
        </w:rPr>
        <w:t xml:space="preserve">　　69.根据立法法的规定，下列哪一项属于地方性法规可以规定的事项?( A )</w:t>
      </w:r>
    </w:p>
    <w:p>
      <w:pPr>
        <w:jc w:val="left"/>
      </w:pPr>
      <w:r>
        <w:rPr>
          <w:rFonts w:ascii="simsun" w:hAnsi="simsun" w:eastAsia="simsun" w:cs="simsun"/>
          <w:color w:val="000000"/>
          <w:sz w:val="24"/>
          <w:szCs w:val="24"/>
        </w:rPr>
        <w:t xml:space="preserve">　　A执行法律、行政法规规定的事项 B执行部门规章的事项</w:t>
      </w:r>
    </w:p>
    <w:p>
      <w:pPr>
        <w:jc w:val="left"/>
      </w:pPr>
      <w:r>
        <w:rPr>
          <w:rFonts w:ascii="simsun" w:hAnsi="simsun" w:eastAsia="simsun" w:cs="simsun"/>
          <w:color w:val="000000"/>
          <w:sz w:val="24"/>
          <w:szCs w:val="24"/>
        </w:rPr>
        <w:t xml:space="preserve">　　C诉讼和仲裁制度 D基层群众自治制度</w:t>
      </w:r>
    </w:p>
    <w:p>
      <w:pPr>
        <w:jc w:val="left"/>
      </w:pPr>
      <w:r>
        <w:rPr>
          <w:rFonts w:ascii="simsun" w:hAnsi="simsun" w:eastAsia="simsun" w:cs="simsun"/>
          <w:color w:val="000000"/>
          <w:sz w:val="24"/>
          <w:szCs w:val="24"/>
        </w:rPr>
        <w:t xml:space="preserve">　　70.根据《立法法》的规定，法律案审议的结果以下哪一项不可能出现?( A ) A签署公布 B终止审议 C进一步审议 D提请表决</w:t>
      </w:r>
    </w:p>
    <w:p>
      <w:pPr>
        <w:jc w:val="left"/>
      </w:pPr>
      <w:r>
        <w:rPr>
          <w:rFonts w:ascii="simsun" w:hAnsi="simsun" w:eastAsia="simsun" w:cs="simsun"/>
          <w:color w:val="000000"/>
          <w:sz w:val="24"/>
          <w:szCs w:val="24"/>
        </w:rPr>
        <w:t xml:space="preserve">　　71.根据立法法规定，不可以依法对法律、行政法规、地方性法规作变通规定的是下列哪项?( D )</w:t>
      </w:r>
    </w:p>
    <w:p>
      <w:pPr>
        <w:jc w:val="left"/>
      </w:pPr>
      <w:r>
        <w:rPr>
          <w:rFonts w:ascii="simsun" w:hAnsi="simsun" w:eastAsia="simsun" w:cs="simsun"/>
          <w:color w:val="000000"/>
          <w:sz w:val="24"/>
          <w:szCs w:val="24"/>
        </w:rPr>
        <w:t xml:space="preserve">　　A经过授权制定的经济特区法规 B单行条例 C自治条例 D部门规章</w:t>
      </w:r>
    </w:p>
    <w:p>
      <w:pPr>
        <w:jc w:val="left"/>
      </w:pPr>
      <w:r>
        <w:rPr>
          <w:rFonts w:ascii="simsun" w:hAnsi="simsun" w:eastAsia="simsun" w:cs="simsun"/>
          <w:color w:val="000000"/>
          <w:sz w:val="24"/>
          <w:szCs w:val="24"/>
        </w:rPr>
        <w:t xml:space="preserve">　　72.根据立法法的规定，部门规章之间、部门规章与地方政府规章之间对同一事项的规定不一致时，由下列哪个部门裁决?( C )</w:t>
      </w:r>
    </w:p>
    <w:p>
      <w:pPr>
        <w:jc w:val="left"/>
      </w:pPr>
      <w:r>
        <w:rPr>
          <w:rFonts w:ascii="simsun" w:hAnsi="simsun" w:eastAsia="simsun" w:cs="simsun"/>
          <w:color w:val="000000"/>
          <w:sz w:val="24"/>
          <w:szCs w:val="24"/>
        </w:rPr>
        <w:t xml:space="preserve">　　A全国人大主席团 B全国人大常委会 C国务院 D全国人大</w:t>
      </w:r>
    </w:p>
    <w:p>
      <w:pPr>
        <w:jc w:val="left"/>
      </w:pPr>
      <w:r>
        <w:rPr>
          <w:rFonts w:ascii="simsun" w:hAnsi="simsun" w:eastAsia="simsun" w:cs="simsun"/>
          <w:color w:val="000000"/>
          <w:sz w:val="24"/>
          <w:szCs w:val="24"/>
        </w:rPr>
        <w:t xml:space="preserve">　　73.下列哪项中的领导人由全国人民代表大会选举产生? ( A )</w:t>
      </w:r>
    </w:p>
    <w:p>
      <w:pPr>
        <w:jc w:val="left"/>
      </w:pPr>
      <w:r>
        <w:rPr>
          <w:rFonts w:ascii="simsun" w:hAnsi="simsun" w:eastAsia="simsun" w:cs="simsun"/>
          <w:color w:val="000000"/>
          <w:sz w:val="24"/>
          <w:szCs w:val="24"/>
        </w:rPr>
        <w:t xml:space="preserve">　　A国家副主席 B中央军委副主席 C国务院副总理 D最高人民检察院副检察长</w:t>
      </w:r>
    </w:p>
    <w:p>
      <w:pPr>
        <w:jc w:val="left"/>
      </w:pPr>
      <w:r>
        <w:rPr>
          <w:rFonts w:ascii="simsun" w:hAnsi="simsun" w:eastAsia="simsun" w:cs="simsun"/>
          <w:color w:val="000000"/>
          <w:sz w:val="24"/>
          <w:szCs w:val="24"/>
        </w:rPr>
        <w:t xml:space="preserve">　　74.我国《宪法》第58条规定“全国人民代表大会和全国人民代表大会常务委员会行使国家立法权。”该条属于哪种规范?( A )</w:t>
      </w:r>
    </w:p>
    <w:p>
      <w:pPr>
        <w:jc w:val="left"/>
      </w:pPr>
      <w:r>
        <w:rPr>
          <w:rFonts w:ascii="simsun" w:hAnsi="simsun" w:eastAsia="simsun" w:cs="simsun"/>
          <w:color w:val="000000"/>
          <w:sz w:val="24"/>
          <w:szCs w:val="24"/>
        </w:rPr>
        <w:t xml:space="preserve">　　A 授权性规范 B 义务性规范 C非规范性法律条文 D命令性规范</w:t>
      </w:r>
    </w:p>
    <w:p>
      <w:pPr>
        <w:jc w:val="left"/>
      </w:pPr>
      <w:r>
        <w:rPr>
          <w:rFonts w:ascii="simsun" w:hAnsi="simsun" w:eastAsia="simsun" w:cs="simsun"/>
          <w:color w:val="000000"/>
          <w:sz w:val="24"/>
          <w:szCs w:val="24"/>
        </w:rPr>
        <w:t xml:space="preserve">　　75.下列哪一项不是国家立法的特点?( D )</w:t>
      </w:r>
    </w:p>
    <w:p>
      <w:pPr>
        <w:jc w:val="left"/>
      </w:pPr>
      <w:r>
        <w:rPr>
          <w:rFonts w:ascii="simsun" w:hAnsi="simsun" w:eastAsia="simsun" w:cs="simsun"/>
          <w:color w:val="000000"/>
          <w:sz w:val="24"/>
          <w:szCs w:val="24"/>
        </w:rPr>
        <w:t xml:space="preserve">　　A最高权威性 B国家主权性 C权力机关独立行使 D党性</w:t>
      </w:r>
    </w:p>
    <w:p>
      <w:pPr>
        <w:jc w:val="left"/>
      </w:pPr>
      <w:r>
        <w:rPr>
          <w:rFonts w:ascii="simsun" w:hAnsi="simsun" w:eastAsia="simsun" w:cs="simsun"/>
          <w:color w:val="000000"/>
          <w:sz w:val="24"/>
          <w:szCs w:val="24"/>
        </w:rPr>
        <w:t xml:space="preserve">　　76.下列说法中，哪一项是错误的?( D )</w:t>
      </w:r>
    </w:p>
    <w:p>
      <w:pPr>
        <w:jc w:val="left"/>
      </w:pPr>
      <w:r>
        <w:rPr>
          <w:rFonts w:ascii="simsun" w:hAnsi="simsun" w:eastAsia="simsun" w:cs="simsun"/>
          <w:color w:val="000000"/>
          <w:sz w:val="24"/>
          <w:szCs w:val="24"/>
        </w:rPr>
        <w:t xml:space="preserve">　　A宪法具有最高的法律效力，一切法律、行政法规、地方性法规、自治条例和单行条例、规章都不得同宪法相抵触</w:t>
      </w:r>
    </w:p>
    <w:p>
      <w:pPr>
        <w:jc w:val="left"/>
      </w:pPr>
      <w:r>
        <w:rPr>
          <w:rFonts w:ascii="simsun" w:hAnsi="simsun" w:eastAsia="simsun" w:cs="simsun"/>
          <w:color w:val="000000"/>
          <w:sz w:val="24"/>
          <w:szCs w:val="24"/>
        </w:rPr>
        <w:t xml:space="preserve">　　B法律的效力高于行政法规、地方性法规、规章</w:t>
      </w:r>
    </w:p>
    <w:p>
      <w:pPr>
        <w:jc w:val="left"/>
      </w:pPr>
      <w:r>
        <w:rPr>
          <w:rFonts w:ascii="simsun" w:hAnsi="simsun" w:eastAsia="simsun" w:cs="simsun"/>
          <w:color w:val="000000"/>
          <w:sz w:val="24"/>
          <w:szCs w:val="24"/>
        </w:rPr>
        <w:t xml:space="preserve">　　C行政法规的效力高于地方性法规、规章</w:t>
      </w:r>
    </w:p>
    <w:p>
      <w:pPr>
        <w:jc w:val="left"/>
      </w:pPr>
      <w:r>
        <w:rPr>
          <w:rFonts w:ascii="simsun" w:hAnsi="simsun" w:eastAsia="simsun" w:cs="simsun"/>
          <w:color w:val="000000"/>
          <w:sz w:val="24"/>
          <w:szCs w:val="24"/>
        </w:rPr>
        <w:t xml:space="preserve">　　D地方政府规章的效力高于同级地方性法规</w:t>
      </w:r>
    </w:p>
    <w:p>
      <w:pPr>
        <w:jc w:val="left"/>
      </w:pPr>
      <w:r>
        <w:rPr>
          <w:rFonts w:ascii="simsun" w:hAnsi="simsun" w:eastAsia="simsun" w:cs="simsun"/>
          <w:color w:val="000000"/>
          <w:sz w:val="24"/>
          <w:szCs w:val="24"/>
        </w:rPr>
        <w:t xml:space="preserve">　　77. 规章和规范性文件应当依法报送备案。对报送备案的规章和规范性文件，政府( A )应当依法严格审查，做到有件必备、有备必审、有错必纠。</w:t>
      </w:r>
    </w:p>
    <w:p>
      <w:pPr>
        <w:jc w:val="left"/>
      </w:pPr>
      <w:r>
        <w:rPr>
          <w:rFonts w:ascii="simsun" w:hAnsi="simsun" w:eastAsia="simsun" w:cs="simsun"/>
          <w:color w:val="000000"/>
          <w:sz w:val="24"/>
          <w:szCs w:val="24"/>
        </w:rPr>
        <w:t xml:space="preserve">　　A、法制机构 B、人事机构 C、监察机构 D、执法机构</w:t>
      </w:r>
    </w:p>
    <w:p>
      <w:pPr>
        <w:jc w:val="left"/>
      </w:pPr>
      <w:r>
        <w:rPr>
          <w:rFonts w:ascii="simsun" w:hAnsi="simsun" w:eastAsia="simsun" w:cs="simsun"/>
          <w:color w:val="000000"/>
          <w:sz w:val="24"/>
          <w:szCs w:val="24"/>
        </w:rPr>
        <w:t xml:space="preserve">　　78. 建立健全公众参与、( D )和政府决定相结合的行政决策机制。</w:t>
      </w:r>
    </w:p>
    <w:p>
      <w:pPr>
        <w:jc w:val="left"/>
      </w:pPr>
      <w:r>
        <w:rPr>
          <w:rFonts w:ascii="simsun" w:hAnsi="simsun" w:eastAsia="simsun" w:cs="simsun"/>
          <w:color w:val="000000"/>
          <w:sz w:val="24"/>
          <w:szCs w:val="24"/>
        </w:rPr>
        <w:t xml:space="preserve">　　A、党委领导 B、领导班子研究 C、有关部门计划 D、专家论证</w:t>
      </w:r>
    </w:p>
    <w:p>
      <w:pPr>
        <w:jc w:val="left"/>
      </w:pPr>
      <w:r>
        <w:rPr>
          <w:rFonts w:ascii="simsun" w:hAnsi="simsun" w:eastAsia="simsun" w:cs="simsun"/>
          <w:color w:val="000000"/>
          <w:sz w:val="24"/>
          <w:szCs w:val="24"/>
        </w:rPr>
        <w:t xml:space="preserve">　　79. 市县政府及其部门( A)要组织一次行政执法案卷评查，促进行政执法机关规范执法。</w:t>
      </w:r>
    </w:p>
    <w:p>
      <w:pPr>
        <w:jc w:val="left"/>
      </w:pPr>
      <w:r>
        <w:rPr>
          <w:rFonts w:ascii="simsun" w:hAnsi="simsun" w:eastAsia="simsun" w:cs="simsun"/>
          <w:color w:val="000000"/>
          <w:sz w:val="24"/>
          <w:szCs w:val="24"/>
        </w:rPr>
        <w:t xml:space="preserve">　　A、每年 B、每两年 C、每半年 D、每三年</w:t>
      </w:r>
    </w:p>
    <w:p>
      <w:pPr>
        <w:jc w:val="left"/>
      </w:pPr>
      <w:r>
        <w:rPr>
          <w:rFonts w:ascii="simsun" w:hAnsi="simsun" w:eastAsia="simsun" w:cs="simsun"/>
          <w:color w:val="000000"/>
          <w:sz w:val="24"/>
          <w:szCs w:val="24"/>
        </w:rPr>
        <w:t xml:space="preserve">　　80. 行政机关制定与( D )相关的公共政策，要向社会公开征求意见。</w:t>
      </w:r>
    </w:p>
    <w:p>
      <w:pPr>
        <w:jc w:val="left"/>
      </w:pPr>
      <w:r>
        <w:rPr>
          <w:rFonts w:ascii="simsun" w:hAnsi="simsun" w:eastAsia="simsun" w:cs="simsun"/>
          <w:color w:val="000000"/>
          <w:sz w:val="24"/>
          <w:szCs w:val="24"/>
        </w:rPr>
        <w:t xml:space="preserve">　　A、国家利益 B、人民利益 C、集体利益 D、群众切身利益密切</w:t>
      </w:r>
    </w:p>
    <w:p>
      <w:pPr>
        <w:jc w:val="left"/>
      </w:pPr>
      <w:r>
        <w:rPr>
          <w:rFonts w:ascii="simsun" w:hAnsi="simsun" w:eastAsia="simsun" w:cs="simsun"/>
          <w:color w:val="000000"/>
          <w:sz w:val="24"/>
          <w:szCs w:val="24"/>
        </w:rPr>
        <w:t xml:space="preserve">　　81. 重大行政决策听证举行(D )日前，应当告知听证代表拟做出行政决策的内容、理由、依据和背景资料。</w:t>
      </w:r>
    </w:p>
    <w:p>
      <w:pPr>
        <w:jc w:val="left"/>
      </w:pPr>
      <w:r>
        <w:rPr>
          <w:rFonts w:ascii="simsun" w:hAnsi="simsun" w:eastAsia="simsun" w:cs="simsun"/>
          <w:color w:val="000000"/>
          <w:sz w:val="24"/>
          <w:szCs w:val="24"/>
        </w:rPr>
        <w:t xml:space="preserve">　　A、3日 B、5 日 C、7日 D、10日</w:t>
      </w:r>
    </w:p>
    <w:p>
      <w:pPr>
        <w:jc w:val="left"/>
      </w:pPr>
      <w:r>
        <w:rPr>
          <w:rFonts w:ascii="simsun" w:hAnsi="simsun" w:eastAsia="simsun" w:cs="simsun"/>
          <w:color w:val="000000"/>
          <w:sz w:val="24"/>
          <w:szCs w:val="24"/>
        </w:rPr>
        <w:t xml:space="preserve">　　82. 某直辖市国有企业转换经营机制，导致大批职工下岗。为了自谋生路，许多下岗职工纷纷干起了出租摩托车运输乘客的工作，一时间，“摩的”遍地开花。市政府却以影响市容为由，公布了一项规定，要求凡是从事“摩的”运营的都应当取得市政府的运营许可证。对于该行政许可的设定，正确的说法是：( D )</w:t>
      </w:r>
    </w:p>
    <w:p>
      <w:pPr>
        <w:jc w:val="left"/>
      </w:pPr>
      <w:r>
        <w:rPr>
          <w:rFonts w:ascii="simsun" w:hAnsi="simsun" w:eastAsia="simsun" w:cs="simsun"/>
          <w:color w:val="000000"/>
          <w:sz w:val="24"/>
          <w:szCs w:val="24"/>
        </w:rPr>
        <w:t xml:space="preserve">　　A、市政府的规定是违法的，因为规定不能设定行政许可</w:t>
      </w:r>
    </w:p>
    <w:p>
      <w:pPr>
        <w:jc w:val="left"/>
      </w:pPr>
      <w:r>
        <w:rPr>
          <w:rFonts w:ascii="simsun" w:hAnsi="simsun" w:eastAsia="simsun" w:cs="simsun"/>
          <w:color w:val="000000"/>
          <w:sz w:val="24"/>
          <w:szCs w:val="24"/>
        </w:rPr>
        <w:t xml:space="preserve">　　B、市政府不需要设定行政许可，因为“摩的”现象属于市场竞争机制能够有效调节的</w:t>
      </w:r>
    </w:p>
    <w:p>
      <w:pPr>
        <w:jc w:val="left"/>
      </w:pPr>
      <w:r>
        <w:rPr>
          <w:rFonts w:ascii="simsun" w:hAnsi="simsun" w:eastAsia="simsun" w:cs="simsun"/>
          <w:color w:val="000000"/>
          <w:sz w:val="24"/>
          <w:szCs w:val="24"/>
        </w:rPr>
        <w:t xml:space="preserve">　　C、行政许可的设定也应当符合合理性原则，公民的生计比市容的维护重要得多</w:t>
      </w:r>
    </w:p>
    <w:p>
      <w:pPr>
        <w:jc w:val="left"/>
      </w:pPr>
      <w:r>
        <w:rPr>
          <w:rFonts w:ascii="simsun" w:hAnsi="simsun" w:eastAsia="simsun" w:cs="simsun"/>
          <w:color w:val="000000"/>
          <w:sz w:val="24"/>
          <w:szCs w:val="24"/>
        </w:rPr>
        <w:t xml:space="preserve">　　D、因行政管理的需要，确需立即实施行政许可的，省、自治区、直辖市人民政府规章可以设定临时性的行政许可。该直辖市政府有权设定行政许可，所以该规定是合法和合理的</w:t>
      </w:r>
    </w:p>
    <w:p>
      <w:pPr>
        <w:jc w:val="left"/>
      </w:pPr>
      <w:r>
        <w:rPr>
          <w:rFonts w:ascii="simsun" w:hAnsi="simsun" w:eastAsia="simsun" w:cs="simsun"/>
          <w:color w:val="000000"/>
          <w:sz w:val="24"/>
          <w:szCs w:val="24"/>
        </w:rPr>
        <w:t xml:space="preserve">　　83. 限制人身自由的行政处罚权只能由( B )行使。</w:t>
      </w:r>
    </w:p>
    <w:p>
      <w:pPr>
        <w:jc w:val="left"/>
      </w:pPr>
      <w:r>
        <w:rPr>
          <w:rFonts w:ascii="simsun" w:hAnsi="simsun" w:eastAsia="simsun" w:cs="simsun"/>
          <w:color w:val="000000"/>
          <w:sz w:val="24"/>
          <w:szCs w:val="24"/>
        </w:rPr>
        <w:t xml:space="preserve">　　A、人民法院 B、公安机关 C、国务院 D、人大常委会</w:t>
      </w:r>
    </w:p>
    <w:p>
      <w:pPr>
        <w:jc w:val="left"/>
      </w:pPr>
      <w:r>
        <w:rPr>
          <w:rFonts w:ascii="simsun" w:hAnsi="simsun" w:eastAsia="simsun" w:cs="simsun"/>
          <w:color w:val="000000"/>
          <w:sz w:val="24"/>
          <w:szCs w:val="24"/>
        </w:rPr>
        <w:t xml:space="preserve">　　84. 黄州市交警大队以赵某违章停车为由，依有关规定，决定暂扣赵某1个月的驾驶执照。这一行为属于下列哪个选项?( C )</w:t>
      </w:r>
    </w:p>
    <w:p>
      <w:pPr>
        <w:jc w:val="left"/>
      </w:pPr>
      <w:r>
        <w:rPr>
          <w:rFonts w:ascii="simsun" w:hAnsi="simsun" w:eastAsia="simsun" w:cs="simsun"/>
          <w:color w:val="000000"/>
          <w:sz w:val="24"/>
          <w:szCs w:val="24"/>
        </w:rPr>
        <w:t xml:space="preserve">　　A、行政强制执行 B、行政监督检查</w:t>
      </w:r>
    </w:p>
    <w:p>
      <w:pPr>
        <w:jc w:val="left"/>
      </w:pPr>
      <w:r>
        <w:rPr>
          <w:rFonts w:ascii="simsun" w:hAnsi="simsun" w:eastAsia="simsun" w:cs="simsun"/>
          <w:color w:val="000000"/>
          <w:sz w:val="24"/>
          <w:szCs w:val="24"/>
        </w:rPr>
        <w:t xml:space="preserve">　　C、行政处罚 D、行政强制措施</w:t>
      </w:r>
    </w:p>
    <w:p>
      <w:pPr>
        <w:jc w:val="left"/>
      </w:pPr>
      <w:r>
        <w:rPr>
          <w:rFonts w:ascii="simsun" w:hAnsi="simsun" w:eastAsia="simsun" w:cs="simsun"/>
          <w:color w:val="000000"/>
          <w:sz w:val="24"/>
          <w:szCs w:val="24"/>
        </w:rPr>
        <w:t xml:space="preserve">　　85. 为了加强治安管理，某治安联防队受公安机关的委托维持当地的社会治安，在一次巡逻中，因发现王某一伙人有结伙殴斗的危险，遂对王某等人进行了警告，但王某不服提出复议，那么此案，应以谁为被申请人?(B )</w:t>
      </w:r>
    </w:p>
    <w:p>
      <w:pPr>
        <w:jc w:val="left"/>
      </w:pPr>
      <w:r>
        <w:rPr>
          <w:rFonts w:ascii="simsun" w:hAnsi="simsun" w:eastAsia="simsun" w:cs="simsun"/>
          <w:color w:val="000000"/>
          <w:sz w:val="24"/>
          <w:szCs w:val="24"/>
        </w:rPr>
        <w:t xml:space="preserve">　　A、治安联防队 B、公安机关</w:t>
      </w:r>
    </w:p>
    <w:p>
      <w:pPr>
        <w:jc w:val="left"/>
      </w:pPr>
      <w:r>
        <w:rPr>
          <w:rFonts w:ascii="simsun" w:hAnsi="simsun" w:eastAsia="simsun" w:cs="simsun"/>
          <w:color w:val="000000"/>
          <w:sz w:val="24"/>
          <w:szCs w:val="24"/>
        </w:rPr>
        <w:t xml:space="preserve">　　C、治安联防队和公安机关 D、不能申请复议，谈不上以谁为被申请人</w:t>
      </w:r>
    </w:p>
    <w:p>
      <w:pPr>
        <w:jc w:val="left"/>
      </w:pPr>
      <w:r>
        <w:rPr>
          <w:rFonts w:ascii="simsun" w:hAnsi="simsun" w:eastAsia="simsun" w:cs="simsun"/>
          <w:color w:val="000000"/>
          <w:sz w:val="24"/>
          <w:szCs w:val="24"/>
        </w:rPr>
        <w:t xml:space="preserve">　　86. 对县级以上地方人民政府工作部门的具体行政行为不服的，可以向该部门的本级人民政府申请行政复议，也可以向上一级主管部门申请复议，(C )。</w:t>
      </w:r>
    </w:p>
    <w:p>
      <w:pPr>
        <w:jc w:val="left"/>
      </w:pPr>
      <w:r>
        <w:rPr>
          <w:rFonts w:ascii="simsun" w:hAnsi="simsun" w:eastAsia="simsun" w:cs="simsun"/>
          <w:color w:val="000000"/>
          <w:sz w:val="24"/>
          <w:szCs w:val="24"/>
        </w:rPr>
        <w:t xml:space="preserve">　　A、由该部门的本级政府决定</w:t>
      </w:r>
    </w:p>
    <w:p>
      <w:pPr>
        <w:jc w:val="left"/>
      </w:pPr>
      <w:r>
        <w:rPr>
          <w:rFonts w:ascii="simsun" w:hAnsi="simsun" w:eastAsia="simsun" w:cs="simsun"/>
          <w:color w:val="000000"/>
          <w:sz w:val="24"/>
          <w:szCs w:val="24"/>
        </w:rPr>
        <w:t xml:space="preserve">　　B、由该部门的上一级主管部门决定</w:t>
      </w:r>
    </w:p>
    <w:p>
      <w:pPr>
        <w:jc w:val="left"/>
      </w:pPr>
      <w:r>
        <w:rPr>
          <w:rFonts w:ascii="simsun" w:hAnsi="simsun" w:eastAsia="simsun" w:cs="simsun"/>
          <w:color w:val="000000"/>
          <w:sz w:val="24"/>
          <w:szCs w:val="24"/>
        </w:rPr>
        <w:t xml:space="preserve">　　C、由申请人自由选择</w:t>
      </w:r>
    </w:p>
    <w:p>
      <w:pPr>
        <w:jc w:val="left"/>
      </w:pPr>
      <w:r>
        <w:rPr>
          <w:rFonts w:ascii="simsun" w:hAnsi="simsun" w:eastAsia="simsun" w:cs="simsun"/>
          <w:color w:val="000000"/>
          <w:sz w:val="24"/>
          <w:szCs w:val="24"/>
        </w:rPr>
        <w:t xml:space="preserve">　　D、由本级政府与上一级主管部门协商决定</w:t>
      </w:r>
    </w:p>
    <w:p>
      <w:pPr>
        <w:jc w:val="left"/>
      </w:pPr>
      <w:r>
        <w:rPr>
          <w:rFonts w:ascii="simsun" w:hAnsi="simsun" w:eastAsia="simsun" w:cs="simsun"/>
          <w:color w:val="000000"/>
          <w:sz w:val="24"/>
          <w:szCs w:val="24"/>
        </w:rPr>
        <w:t xml:space="preserve">　　87. 对行政机关依法委托的组织作出的具体行政行为不服的，以( B )作为被申请人。</w:t>
      </w:r>
    </w:p>
    <w:p>
      <w:pPr>
        <w:jc w:val="left"/>
      </w:pPr>
      <w:r>
        <w:rPr>
          <w:rFonts w:ascii="simsun" w:hAnsi="simsun" w:eastAsia="simsun" w:cs="simsun"/>
          <w:color w:val="000000"/>
          <w:sz w:val="24"/>
          <w:szCs w:val="24"/>
        </w:rPr>
        <w:t xml:space="preserve">　　A、委托的组织</w:t>
      </w:r>
    </w:p>
    <w:p>
      <w:pPr>
        <w:jc w:val="left"/>
      </w:pPr>
      <w:r>
        <w:rPr>
          <w:rFonts w:ascii="simsun" w:hAnsi="simsun" w:eastAsia="simsun" w:cs="simsun"/>
          <w:color w:val="000000"/>
          <w:sz w:val="24"/>
          <w:szCs w:val="24"/>
        </w:rPr>
        <w:t xml:space="preserve">　　B、委托的行政机关</w:t>
      </w:r>
    </w:p>
    <w:p>
      <w:pPr>
        <w:jc w:val="left"/>
      </w:pPr>
      <w:r>
        <w:rPr>
          <w:rFonts w:ascii="simsun" w:hAnsi="simsun" w:eastAsia="simsun" w:cs="simsun"/>
          <w:color w:val="000000"/>
          <w:sz w:val="24"/>
          <w:szCs w:val="24"/>
        </w:rPr>
        <w:t xml:space="preserve">　　C、委托的行政机关的上一级主管机关</w:t>
      </w:r>
    </w:p>
    <w:p>
      <w:pPr>
        <w:jc w:val="left"/>
      </w:pPr>
      <w:r>
        <w:rPr>
          <w:rFonts w:ascii="simsun" w:hAnsi="simsun" w:eastAsia="simsun" w:cs="simsun"/>
          <w:color w:val="000000"/>
          <w:sz w:val="24"/>
          <w:szCs w:val="24"/>
        </w:rPr>
        <w:t xml:space="preserve">　　D、由申请人选择由委托的行政机关或由被委托的组织</w:t>
      </w:r>
    </w:p>
    <w:p>
      <w:pPr>
        <w:jc w:val="left"/>
      </w:pPr>
      <w:r>
        <w:rPr>
          <w:rFonts w:ascii="simsun" w:hAnsi="simsun" w:eastAsia="simsun" w:cs="simsun"/>
          <w:color w:val="000000"/>
          <w:sz w:val="24"/>
          <w:szCs w:val="24"/>
        </w:rPr>
        <w:t xml:space="preserve">　　88.国务院《全面推进依法行政实施纲要》指出，“没有( B)的规定，行政机关不得作出影响公民、法人和其它组织权益或增加公民、法人和其它组织义务的决定。”</w:t>
      </w:r>
    </w:p>
    <w:p>
      <w:pPr>
        <w:jc w:val="left"/>
      </w:pPr>
      <w:r>
        <w:rPr>
          <w:rFonts w:ascii="simsun" w:hAnsi="simsun" w:eastAsia="simsun" w:cs="simsun"/>
          <w:color w:val="000000"/>
          <w:sz w:val="24"/>
          <w:szCs w:val="24"/>
        </w:rPr>
        <w:t xml:space="preserve">　　A、法律、法规</w:t>
      </w:r>
    </w:p>
    <w:p>
      <w:pPr>
        <w:jc w:val="left"/>
      </w:pPr>
      <w:r>
        <w:rPr>
          <w:rFonts w:ascii="simsun" w:hAnsi="simsun" w:eastAsia="simsun" w:cs="simsun"/>
          <w:color w:val="000000"/>
          <w:sz w:val="24"/>
          <w:szCs w:val="24"/>
        </w:rPr>
        <w:t xml:space="preserve">　　B、法律、法规、规章</w:t>
      </w:r>
    </w:p>
    <w:p>
      <w:pPr>
        <w:jc w:val="left"/>
      </w:pPr>
      <w:r>
        <w:rPr>
          <w:rFonts w:ascii="simsun" w:hAnsi="simsun" w:eastAsia="simsun" w:cs="simsun"/>
          <w:color w:val="000000"/>
          <w:sz w:val="24"/>
          <w:szCs w:val="24"/>
        </w:rPr>
        <w:t xml:space="preserve">　　C、行政规范性文件</w:t>
      </w:r>
    </w:p>
    <w:p>
      <w:pPr>
        <w:jc w:val="left"/>
      </w:pPr>
      <w:r>
        <w:rPr>
          <w:rFonts w:ascii="simsun" w:hAnsi="simsun" w:eastAsia="simsun" w:cs="simsun"/>
          <w:color w:val="000000"/>
          <w:sz w:val="24"/>
          <w:szCs w:val="24"/>
        </w:rPr>
        <w:t xml:space="preserve">　　D、法律</w:t>
      </w:r>
    </w:p>
    <w:p>
      <w:pPr>
        <w:jc w:val="left"/>
      </w:pPr>
      <w:r>
        <w:rPr>
          <w:rFonts w:ascii="simsun" w:hAnsi="simsun" w:eastAsia="simsun" w:cs="simsun"/>
          <w:color w:val="000000"/>
          <w:sz w:val="24"/>
          <w:szCs w:val="24"/>
        </w:rPr>
        <w:t xml:space="preserve">　　89. 《湖南省规范行政裁量权办法》规定，“县级以上人民政府应当( B)至少组织一次典型案例发布。典型案例发有应当遵守政府信息公开的有关规定。”</w:t>
      </w:r>
    </w:p>
    <w:p>
      <w:pPr>
        <w:jc w:val="left"/>
      </w:pPr>
      <w:r>
        <w:rPr>
          <w:rFonts w:ascii="simsun" w:hAnsi="simsun" w:eastAsia="simsun" w:cs="simsun"/>
          <w:color w:val="000000"/>
          <w:sz w:val="24"/>
          <w:szCs w:val="24"/>
        </w:rPr>
        <w:t xml:space="preserve">　　A、每半年</w:t>
      </w:r>
    </w:p>
    <w:p>
      <w:pPr>
        <w:jc w:val="left"/>
      </w:pPr>
      <w:r>
        <w:rPr>
          <w:rFonts w:ascii="simsun" w:hAnsi="simsun" w:eastAsia="simsun" w:cs="simsun"/>
          <w:color w:val="000000"/>
          <w:sz w:val="24"/>
          <w:szCs w:val="24"/>
        </w:rPr>
        <w:t xml:space="preserve">　　B、每年</w:t>
      </w:r>
    </w:p>
    <w:p>
      <w:pPr>
        <w:jc w:val="left"/>
      </w:pPr>
      <w:r>
        <w:rPr>
          <w:rFonts w:ascii="simsun" w:hAnsi="simsun" w:eastAsia="simsun" w:cs="simsun"/>
          <w:color w:val="000000"/>
          <w:sz w:val="24"/>
          <w:szCs w:val="24"/>
        </w:rPr>
        <w:t xml:space="preserve">　　C、每两年</w:t>
      </w:r>
    </w:p>
    <w:p>
      <w:pPr>
        <w:jc w:val="left"/>
      </w:pPr>
      <w:r>
        <w:rPr>
          <w:rFonts w:ascii="simsun" w:hAnsi="simsun" w:eastAsia="simsun" w:cs="simsun"/>
          <w:color w:val="000000"/>
          <w:sz w:val="24"/>
          <w:szCs w:val="24"/>
        </w:rPr>
        <w:t xml:space="preserve">　　D、每三年</w:t>
      </w:r>
    </w:p>
    <w:p>
      <w:pPr>
        <w:jc w:val="left"/>
      </w:pPr>
      <w:r>
        <w:rPr>
          <w:rFonts w:ascii="simsun" w:hAnsi="simsun" w:eastAsia="simsun" w:cs="simsun"/>
          <w:color w:val="000000"/>
          <w:sz w:val="24"/>
          <w:szCs w:val="24"/>
        </w:rPr>
        <w:t xml:space="preserve">　　90. 诚信执法主要要求行政机关在执法行为作出过程中必须遵循(A )原则。</w:t>
      </w:r>
    </w:p>
    <w:p>
      <w:pPr>
        <w:jc w:val="left"/>
      </w:pPr>
      <w:r>
        <w:rPr>
          <w:rFonts w:ascii="simsun" w:hAnsi="simsun" w:eastAsia="simsun" w:cs="simsun"/>
          <w:color w:val="000000"/>
          <w:sz w:val="24"/>
          <w:szCs w:val="24"/>
        </w:rPr>
        <w:t xml:space="preserve">　　A、信赖利益保护</w:t>
      </w:r>
    </w:p>
    <w:p>
      <w:pPr>
        <w:jc w:val="left"/>
      </w:pPr>
      <w:r>
        <w:rPr>
          <w:rFonts w:ascii="simsun" w:hAnsi="simsun" w:eastAsia="simsun" w:cs="simsun"/>
          <w:color w:val="000000"/>
          <w:sz w:val="24"/>
          <w:szCs w:val="24"/>
        </w:rPr>
        <w:t xml:space="preserve">　　B、公平</w:t>
      </w:r>
    </w:p>
    <w:p>
      <w:pPr>
        <w:jc w:val="left"/>
      </w:pPr>
      <w:r>
        <w:rPr>
          <w:rFonts w:ascii="simsun" w:hAnsi="simsun" w:eastAsia="simsun" w:cs="simsun"/>
          <w:color w:val="000000"/>
          <w:sz w:val="24"/>
          <w:szCs w:val="24"/>
        </w:rPr>
        <w:t xml:space="preserve">　　C、比例</w:t>
      </w:r>
    </w:p>
    <w:p>
      <w:pPr>
        <w:jc w:val="left"/>
      </w:pPr>
      <w:r>
        <w:rPr>
          <w:rFonts w:ascii="simsun" w:hAnsi="simsun" w:eastAsia="simsun" w:cs="simsun"/>
          <w:color w:val="000000"/>
          <w:sz w:val="24"/>
          <w:szCs w:val="24"/>
        </w:rPr>
        <w:t xml:space="preserve">　　D、效率</w:t>
      </w:r>
    </w:p>
    <w:p>
      <w:pPr>
        <w:jc w:val="left"/>
      </w:pPr>
      <w:r>
        <w:rPr>
          <w:rFonts w:ascii="simsun" w:hAnsi="simsun" w:eastAsia="simsun" w:cs="simsun"/>
          <w:color w:val="000000"/>
          <w:sz w:val="24"/>
          <w:szCs w:val="24"/>
        </w:rPr>
        <w:t xml:space="preserve">　　91. 行政法规是(C)为领导和管理国家各项行政工作制定的法律规范。</w:t>
      </w:r>
    </w:p>
    <w:p>
      <w:pPr>
        <w:jc w:val="left"/>
      </w:pPr>
      <w:r>
        <w:rPr>
          <w:rFonts w:ascii="simsun" w:hAnsi="simsun" w:eastAsia="simsun" w:cs="simsun"/>
          <w:color w:val="000000"/>
          <w:sz w:val="24"/>
          <w:szCs w:val="24"/>
        </w:rPr>
        <w:t xml:space="preserve">　　A、全国人民代表大会</w:t>
      </w:r>
    </w:p>
    <w:p>
      <w:pPr>
        <w:jc w:val="left"/>
      </w:pPr>
      <w:r>
        <w:rPr>
          <w:rFonts w:ascii="simsun" w:hAnsi="simsun" w:eastAsia="simsun" w:cs="simsun"/>
          <w:color w:val="000000"/>
          <w:sz w:val="24"/>
          <w:szCs w:val="24"/>
        </w:rPr>
        <w:t xml:space="preserve">　　B、全国人民代表大会常委委员会</w:t>
      </w:r>
    </w:p>
    <w:p>
      <w:pPr>
        <w:jc w:val="left"/>
      </w:pPr>
      <w:r>
        <w:rPr>
          <w:rFonts w:ascii="simsun" w:hAnsi="simsun" w:eastAsia="simsun" w:cs="simsun"/>
          <w:color w:val="000000"/>
          <w:sz w:val="24"/>
          <w:szCs w:val="24"/>
        </w:rPr>
        <w:t xml:space="preserve">　　C、国务院</w:t>
      </w:r>
    </w:p>
    <w:p>
      <w:pPr>
        <w:jc w:val="left"/>
      </w:pPr>
      <w:r>
        <w:rPr>
          <w:rFonts w:ascii="simsun" w:hAnsi="simsun" w:eastAsia="simsun" w:cs="simsun"/>
          <w:color w:val="000000"/>
          <w:sz w:val="24"/>
          <w:szCs w:val="24"/>
        </w:rPr>
        <w:t xml:space="preserve">　　D、中共中央办公厅</w:t>
      </w:r>
    </w:p>
    <w:p>
      <w:pPr>
        <w:jc w:val="left"/>
      </w:pPr>
      <w:r>
        <w:rPr>
          <w:rFonts w:ascii="simsun" w:hAnsi="simsun" w:eastAsia="simsun" w:cs="simsun"/>
          <w:color w:val="000000"/>
          <w:sz w:val="24"/>
          <w:szCs w:val="24"/>
        </w:rPr>
        <w:t xml:space="preserve">　　92. 地方性法规是(C )根据本行政区域的具体情况和实际需要，制定的规范性法律文件。</w:t>
      </w:r>
    </w:p>
    <w:p>
      <w:pPr>
        <w:jc w:val="left"/>
      </w:pPr>
      <w:r>
        <w:rPr>
          <w:rFonts w:ascii="simsun" w:hAnsi="simsun" w:eastAsia="simsun" w:cs="simsun"/>
          <w:color w:val="000000"/>
          <w:sz w:val="24"/>
          <w:szCs w:val="24"/>
        </w:rPr>
        <w:t xml:space="preserve">　　A、县级以上地方人民政府</w:t>
      </w:r>
    </w:p>
    <w:p>
      <w:pPr>
        <w:jc w:val="left"/>
      </w:pPr>
      <w:r>
        <w:rPr>
          <w:rFonts w:ascii="simsun" w:hAnsi="simsun" w:eastAsia="simsun" w:cs="simsun"/>
          <w:color w:val="000000"/>
          <w:sz w:val="24"/>
          <w:szCs w:val="24"/>
        </w:rPr>
        <w:t xml:space="preserve">　　B、县级以上地方人民代表大会及其常务委员会</w:t>
      </w:r>
    </w:p>
    <w:p>
      <w:pPr>
        <w:jc w:val="left"/>
      </w:pPr>
      <w:r>
        <w:rPr>
          <w:rFonts w:ascii="simsun" w:hAnsi="simsun" w:eastAsia="simsun" w:cs="simsun"/>
          <w:color w:val="000000"/>
          <w:sz w:val="24"/>
          <w:szCs w:val="24"/>
        </w:rPr>
        <w:t xml:space="preserve">　　C、省、自治区、直辖市、设区的市、经济特区所在地的市、国务院批准的较大的市、自治州的人民代表大会及其常务委员会</w:t>
      </w:r>
    </w:p>
    <w:p>
      <w:pPr>
        <w:jc w:val="left"/>
      </w:pPr>
      <w:r>
        <w:rPr>
          <w:rFonts w:ascii="simsun" w:hAnsi="simsun" w:eastAsia="simsun" w:cs="simsun"/>
          <w:color w:val="000000"/>
          <w:sz w:val="24"/>
          <w:szCs w:val="24"/>
        </w:rPr>
        <w:t xml:space="preserve">　　D、省、自治区、直辖市、设区的市、经济特区所在地的市、国务院批准的较大的市、自治州的人民政府</w:t>
      </w:r>
    </w:p>
    <w:p>
      <w:pPr>
        <w:jc w:val="left"/>
      </w:pPr>
      <w:r>
        <w:rPr>
          <w:rFonts w:ascii="simsun" w:hAnsi="simsun" w:eastAsia="simsun" w:cs="simsun"/>
          <w:color w:val="000000"/>
          <w:sz w:val="24"/>
          <w:szCs w:val="24"/>
        </w:rPr>
        <w:t xml:space="preserve">　　93. 《湖南省行政程序规定》是(B)。</w:t>
      </w:r>
    </w:p>
    <w:p>
      <w:pPr>
        <w:jc w:val="left"/>
      </w:pPr>
      <w:r>
        <w:rPr>
          <w:rFonts w:ascii="simsun" w:hAnsi="simsun" w:eastAsia="simsun" w:cs="simsun"/>
          <w:color w:val="000000"/>
          <w:sz w:val="24"/>
          <w:szCs w:val="24"/>
        </w:rPr>
        <w:t xml:space="preserve">　　A、地方性法规</w:t>
      </w:r>
    </w:p>
    <w:p>
      <w:pPr>
        <w:jc w:val="left"/>
      </w:pPr>
      <w:r>
        <w:rPr>
          <w:rFonts w:ascii="simsun" w:hAnsi="simsun" w:eastAsia="simsun" w:cs="simsun"/>
          <w:color w:val="000000"/>
          <w:sz w:val="24"/>
          <w:szCs w:val="24"/>
        </w:rPr>
        <w:t xml:space="preserve">　　B、地方政府规章</w:t>
      </w:r>
    </w:p>
    <w:p>
      <w:pPr>
        <w:jc w:val="left"/>
      </w:pPr>
      <w:r>
        <w:rPr>
          <w:rFonts w:ascii="simsun" w:hAnsi="simsun" w:eastAsia="simsun" w:cs="simsun"/>
          <w:color w:val="000000"/>
          <w:sz w:val="24"/>
          <w:szCs w:val="24"/>
        </w:rPr>
        <w:t xml:space="preserve">　　C、行政法规</w:t>
      </w:r>
    </w:p>
    <w:p>
      <w:pPr>
        <w:jc w:val="left"/>
      </w:pPr>
      <w:r>
        <w:rPr>
          <w:rFonts w:ascii="simsun" w:hAnsi="simsun" w:eastAsia="simsun" w:cs="simsun"/>
          <w:color w:val="000000"/>
          <w:sz w:val="24"/>
          <w:szCs w:val="24"/>
        </w:rPr>
        <w:t xml:space="preserve">　　D、自治条例</w:t>
      </w:r>
    </w:p>
    <w:p>
      <w:pPr>
        <w:jc w:val="left"/>
      </w:pPr>
      <w:r>
        <w:rPr>
          <w:rFonts w:ascii="simsun" w:hAnsi="simsun" w:eastAsia="simsun" w:cs="simsun"/>
          <w:color w:val="000000"/>
          <w:sz w:val="24"/>
          <w:szCs w:val="24"/>
        </w:rPr>
        <w:t xml:space="preserve">　　94. 《行政诉讼法》规定，“人民法院审理行政案件，依照法律、法规，参照( A)。”</w:t>
      </w:r>
    </w:p>
    <w:p>
      <w:pPr>
        <w:jc w:val="left"/>
      </w:pPr>
      <w:r>
        <w:rPr>
          <w:rFonts w:ascii="simsun" w:hAnsi="simsun" w:eastAsia="simsun" w:cs="simsun"/>
          <w:color w:val="000000"/>
          <w:sz w:val="24"/>
          <w:szCs w:val="24"/>
        </w:rPr>
        <w:t xml:space="preserve">　　A、规章</w:t>
      </w:r>
    </w:p>
    <w:p>
      <w:pPr>
        <w:jc w:val="left"/>
      </w:pPr>
      <w:r>
        <w:rPr>
          <w:rFonts w:ascii="simsun" w:hAnsi="simsun" w:eastAsia="simsun" w:cs="simsun"/>
          <w:color w:val="000000"/>
          <w:sz w:val="24"/>
          <w:szCs w:val="24"/>
        </w:rPr>
        <w:t xml:space="preserve">　　B、规范性文件</w:t>
      </w:r>
    </w:p>
    <w:p>
      <w:pPr>
        <w:jc w:val="left"/>
      </w:pPr>
      <w:r>
        <w:rPr>
          <w:rFonts w:ascii="simsun" w:hAnsi="simsun" w:eastAsia="simsun" w:cs="simsun"/>
          <w:color w:val="000000"/>
          <w:sz w:val="24"/>
          <w:szCs w:val="24"/>
        </w:rPr>
        <w:t xml:space="preserve">　　C、相关国家政策</w:t>
      </w:r>
    </w:p>
    <w:p>
      <w:pPr>
        <w:jc w:val="left"/>
      </w:pPr>
      <w:r>
        <w:rPr>
          <w:rFonts w:ascii="simsun" w:hAnsi="simsun" w:eastAsia="simsun" w:cs="simsun"/>
          <w:color w:val="000000"/>
          <w:sz w:val="24"/>
          <w:szCs w:val="24"/>
        </w:rPr>
        <w:t xml:space="preserve">　　D、条例</w:t>
      </w:r>
    </w:p>
    <w:p>
      <w:pPr>
        <w:jc w:val="left"/>
      </w:pPr>
      <w:r>
        <w:rPr>
          <w:rFonts w:ascii="simsun" w:hAnsi="simsun" w:eastAsia="simsun" w:cs="simsun"/>
          <w:color w:val="000000"/>
          <w:sz w:val="24"/>
          <w:szCs w:val="24"/>
        </w:rPr>
        <w:t xml:space="preserve">　　95. 行政执法中比例原则的主要包括以下内涵：( D )</w:t>
      </w:r>
    </w:p>
    <w:p>
      <w:pPr>
        <w:jc w:val="left"/>
      </w:pPr>
      <w:r>
        <w:rPr>
          <w:rFonts w:ascii="simsun" w:hAnsi="simsun" w:eastAsia="simsun" w:cs="simsun"/>
          <w:color w:val="000000"/>
          <w:sz w:val="24"/>
          <w:szCs w:val="24"/>
        </w:rPr>
        <w:t xml:space="preserve">　　A、必要性</w:t>
      </w:r>
    </w:p>
    <w:p>
      <w:pPr>
        <w:jc w:val="left"/>
      </w:pPr>
      <w:r>
        <w:rPr>
          <w:rFonts w:ascii="simsun" w:hAnsi="simsun" w:eastAsia="simsun" w:cs="simsun"/>
          <w:color w:val="000000"/>
          <w:sz w:val="24"/>
          <w:szCs w:val="24"/>
        </w:rPr>
        <w:t xml:space="preserve">　　B、适当性</w:t>
      </w:r>
    </w:p>
    <w:p>
      <w:pPr>
        <w:jc w:val="left"/>
      </w:pPr>
      <w:r>
        <w:rPr>
          <w:rFonts w:ascii="simsun" w:hAnsi="simsun" w:eastAsia="simsun" w:cs="simsun"/>
          <w:color w:val="000000"/>
          <w:sz w:val="24"/>
          <w:szCs w:val="24"/>
        </w:rPr>
        <w:t xml:space="preserve">　　C、最小侵害性</w:t>
      </w:r>
    </w:p>
    <w:p>
      <w:pPr>
        <w:jc w:val="left"/>
      </w:pPr>
      <w:r>
        <w:rPr>
          <w:rFonts w:ascii="simsun" w:hAnsi="simsun" w:eastAsia="simsun" w:cs="simsun"/>
          <w:color w:val="000000"/>
          <w:sz w:val="24"/>
          <w:szCs w:val="24"/>
        </w:rPr>
        <w:t xml:space="preserve">　　D、以上三项都是</w:t>
      </w:r>
    </w:p>
    <w:p>
      <w:pPr>
        <w:jc w:val="left"/>
      </w:pPr>
      <w:r>
        <w:rPr>
          <w:rFonts w:ascii="simsun" w:hAnsi="simsun" w:eastAsia="simsun" w:cs="simsun"/>
          <w:color w:val="000000"/>
          <w:sz w:val="24"/>
          <w:szCs w:val="24"/>
        </w:rPr>
        <w:t xml:space="preserve">　　96. 党的十八届四中全会决定要求，“把公众参与、( B )、风险评估、合法性审查、集体讨论决定确定为重大行政决策法定程序，确保决策制度科学、程序正当、过程公开、责任明确。”</w:t>
      </w:r>
    </w:p>
    <w:p>
      <w:pPr>
        <w:jc w:val="left"/>
      </w:pPr>
      <w:r>
        <w:rPr>
          <w:rFonts w:ascii="simsun" w:hAnsi="simsun" w:eastAsia="simsun" w:cs="simsun"/>
          <w:color w:val="000000"/>
          <w:sz w:val="24"/>
          <w:szCs w:val="24"/>
        </w:rPr>
        <w:t xml:space="preserve">　　A、法律顾问</w:t>
      </w:r>
    </w:p>
    <w:p>
      <w:pPr>
        <w:jc w:val="left"/>
      </w:pPr>
      <w:r>
        <w:rPr>
          <w:rFonts w:ascii="simsun" w:hAnsi="simsun" w:eastAsia="simsun" w:cs="simsun"/>
          <w:color w:val="000000"/>
          <w:sz w:val="24"/>
          <w:szCs w:val="24"/>
        </w:rPr>
        <w:t xml:space="preserve">　　B、专家论证</w:t>
      </w:r>
    </w:p>
    <w:p>
      <w:pPr>
        <w:jc w:val="left"/>
      </w:pPr>
      <w:r>
        <w:rPr>
          <w:rFonts w:ascii="simsun" w:hAnsi="simsun" w:eastAsia="simsun" w:cs="simsun"/>
          <w:color w:val="000000"/>
          <w:sz w:val="24"/>
          <w:szCs w:val="24"/>
        </w:rPr>
        <w:t xml:space="preserve">　　C、公民听证</w:t>
      </w:r>
    </w:p>
    <w:p>
      <w:pPr>
        <w:jc w:val="left"/>
      </w:pPr>
      <w:r>
        <w:rPr>
          <w:rFonts w:ascii="simsun" w:hAnsi="simsun" w:eastAsia="simsun" w:cs="simsun"/>
          <w:color w:val="000000"/>
          <w:sz w:val="24"/>
          <w:szCs w:val="24"/>
        </w:rPr>
        <w:t xml:space="preserve">　　D、以上三项都是</w:t>
      </w:r>
    </w:p>
    <w:p>
      <w:pPr>
        <w:jc w:val="left"/>
      </w:pPr>
      <w:r>
        <w:rPr>
          <w:rFonts w:ascii="simsun" w:hAnsi="simsun" w:eastAsia="simsun" w:cs="simsun"/>
          <w:color w:val="000000"/>
          <w:sz w:val="24"/>
          <w:szCs w:val="24"/>
        </w:rPr>
        <w:t xml:space="preserve">　　97. 《事业单位人事管理条例》是从什么时候开始施行的?( C )</w:t>
      </w:r>
    </w:p>
    <w:p>
      <w:pPr>
        <w:jc w:val="left"/>
      </w:pPr>
      <w:r>
        <w:rPr>
          <w:rFonts w:ascii="simsun" w:hAnsi="simsun" w:eastAsia="simsun" w:cs="simsun"/>
          <w:color w:val="000000"/>
          <w:sz w:val="24"/>
          <w:szCs w:val="24"/>
        </w:rPr>
        <w:t xml:space="preserve">　　A、2014年2月26日</w:t>
      </w:r>
    </w:p>
    <w:p>
      <w:pPr>
        <w:jc w:val="left"/>
      </w:pPr>
      <w:r>
        <w:rPr>
          <w:rFonts w:ascii="simsun" w:hAnsi="simsun" w:eastAsia="simsun" w:cs="simsun"/>
          <w:color w:val="000000"/>
          <w:sz w:val="24"/>
          <w:szCs w:val="24"/>
        </w:rPr>
        <w:t xml:space="preserve">　　B、2014年4月25日</w:t>
      </w:r>
    </w:p>
    <w:p>
      <w:pPr>
        <w:jc w:val="left"/>
      </w:pPr>
      <w:r>
        <w:rPr>
          <w:rFonts w:ascii="simsun" w:hAnsi="simsun" w:eastAsia="simsun" w:cs="simsun"/>
          <w:color w:val="000000"/>
          <w:sz w:val="24"/>
          <w:szCs w:val="24"/>
        </w:rPr>
        <w:t xml:space="preserve">　　C、2014年7月1日</w:t>
      </w:r>
    </w:p>
    <w:p>
      <w:pPr>
        <w:jc w:val="left"/>
      </w:pPr>
      <w:r>
        <w:rPr>
          <w:rFonts w:ascii="simsun" w:hAnsi="simsun" w:eastAsia="simsun" w:cs="simsun"/>
          <w:color w:val="000000"/>
          <w:sz w:val="24"/>
          <w:szCs w:val="24"/>
        </w:rPr>
        <w:t xml:space="preserve">　　D、2014年10月1日</w:t>
      </w:r>
    </w:p>
    <w:p>
      <w:pPr>
        <w:jc w:val="left"/>
      </w:pPr>
      <w:r>
        <w:rPr>
          <w:rFonts w:ascii="simsun" w:hAnsi="simsun" w:eastAsia="simsun" w:cs="simsun"/>
          <w:color w:val="000000"/>
          <w:sz w:val="24"/>
          <w:szCs w:val="24"/>
        </w:rPr>
        <w:t xml:space="preserve">　　98. 事业单位管理岗位分为(A )个等级。</w:t>
      </w:r>
    </w:p>
    <w:p>
      <w:pPr>
        <w:jc w:val="left"/>
      </w:pPr>
      <w:r>
        <w:rPr>
          <w:rFonts w:ascii="simsun" w:hAnsi="simsun" w:eastAsia="simsun" w:cs="simsun"/>
          <w:color w:val="000000"/>
          <w:sz w:val="24"/>
          <w:szCs w:val="24"/>
        </w:rPr>
        <w:t xml:space="preserve">　　A、10</w:t>
      </w:r>
    </w:p>
    <w:p>
      <w:pPr>
        <w:jc w:val="left"/>
      </w:pPr>
      <w:r>
        <w:rPr>
          <w:rFonts w:ascii="simsun" w:hAnsi="simsun" w:eastAsia="simsun" w:cs="simsun"/>
          <w:color w:val="000000"/>
          <w:sz w:val="24"/>
          <w:szCs w:val="24"/>
        </w:rPr>
        <w:t xml:space="preserve">　　B、8</w:t>
      </w:r>
    </w:p>
    <w:p>
      <w:pPr>
        <w:jc w:val="left"/>
      </w:pPr>
      <w:r>
        <w:rPr>
          <w:rFonts w:ascii="simsun" w:hAnsi="simsun" w:eastAsia="simsun" w:cs="simsun"/>
          <w:color w:val="000000"/>
          <w:sz w:val="24"/>
          <w:szCs w:val="24"/>
        </w:rPr>
        <w:t xml:space="preserve">　　C、6</w:t>
      </w:r>
    </w:p>
    <w:p>
      <w:pPr>
        <w:jc w:val="left"/>
      </w:pPr>
      <w:r>
        <w:rPr>
          <w:rFonts w:ascii="simsun" w:hAnsi="simsun" w:eastAsia="simsun" w:cs="simsun"/>
          <w:color w:val="000000"/>
          <w:sz w:val="24"/>
          <w:szCs w:val="24"/>
        </w:rPr>
        <w:t xml:space="preserve">　　D、4</w:t>
      </w:r>
    </w:p>
    <w:p>
      <w:pPr>
        <w:jc w:val="left"/>
      </w:pPr>
      <w:r>
        <w:rPr>
          <w:rFonts w:ascii="simsun" w:hAnsi="simsun" w:eastAsia="simsun" w:cs="simsun"/>
          <w:color w:val="000000"/>
          <w:sz w:val="24"/>
          <w:szCs w:val="24"/>
        </w:rPr>
        <w:t xml:space="preserve">　　99. 年度考核优秀等次人数一般不超过本单位参加年度考核工作人员总数的(C )</w:t>
      </w:r>
    </w:p>
    <w:p>
      <w:pPr>
        <w:jc w:val="left"/>
      </w:pPr>
      <w:r>
        <w:rPr>
          <w:rFonts w:ascii="simsun" w:hAnsi="simsun" w:eastAsia="simsun" w:cs="simsun"/>
          <w:color w:val="000000"/>
          <w:sz w:val="24"/>
          <w:szCs w:val="24"/>
        </w:rPr>
        <w:t xml:space="preserve">　　A、15%</w:t>
      </w:r>
    </w:p>
    <w:p>
      <w:pPr>
        <w:jc w:val="left"/>
      </w:pPr>
      <w:r>
        <w:rPr>
          <w:rFonts w:ascii="simsun" w:hAnsi="simsun" w:eastAsia="simsun" w:cs="simsun"/>
          <w:color w:val="000000"/>
          <w:sz w:val="24"/>
          <w:szCs w:val="24"/>
        </w:rPr>
        <w:t xml:space="preserve">　　B、20%</w:t>
      </w:r>
    </w:p>
    <w:p>
      <w:pPr>
        <w:jc w:val="left"/>
      </w:pPr>
      <w:r>
        <w:rPr>
          <w:rFonts w:ascii="simsun" w:hAnsi="simsun" w:eastAsia="simsun" w:cs="simsun"/>
          <w:color w:val="000000"/>
          <w:sz w:val="24"/>
          <w:szCs w:val="24"/>
        </w:rPr>
        <w:t xml:space="preserve">　　C、10%</w:t>
      </w:r>
    </w:p>
    <w:p>
      <w:pPr>
        <w:jc w:val="left"/>
      </w:pPr>
      <w:r>
        <w:rPr>
          <w:rFonts w:ascii="simsun" w:hAnsi="simsun" w:eastAsia="simsun" w:cs="simsun"/>
          <w:color w:val="000000"/>
          <w:sz w:val="24"/>
          <w:szCs w:val="24"/>
        </w:rPr>
        <w:t xml:space="preserve">　　D、25%</w:t>
      </w:r>
    </w:p>
    <w:p>
      <w:pPr>
        <w:jc w:val="left"/>
      </w:pPr>
      <w:r>
        <w:rPr>
          <w:rFonts w:ascii="simsun" w:hAnsi="simsun" w:eastAsia="simsun" w:cs="simsun"/>
          <w:color w:val="000000"/>
          <w:sz w:val="24"/>
          <w:szCs w:val="24"/>
        </w:rPr>
        <w:t xml:space="preserve">　　100. 初次就业的工作人员与事业单位订立聘任合同期限3年以上的，试用期为( D )</w:t>
      </w:r>
    </w:p>
    <w:p>
      <w:pPr>
        <w:jc w:val="left"/>
      </w:pPr>
      <w:r>
        <w:rPr>
          <w:rFonts w:ascii="simsun" w:hAnsi="simsun" w:eastAsia="simsun" w:cs="simsun"/>
          <w:color w:val="000000"/>
          <w:sz w:val="24"/>
          <w:szCs w:val="24"/>
        </w:rPr>
        <w:t xml:space="preserve">　　A、一个月</w:t>
      </w:r>
    </w:p>
    <w:p>
      <w:pPr>
        <w:jc w:val="left"/>
      </w:pPr>
      <w:r>
        <w:rPr>
          <w:rFonts w:ascii="simsun" w:hAnsi="simsun" w:eastAsia="simsun" w:cs="simsun"/>
          <w:color w:val="000000"/>
          <w:sz w:val="24"/>
          <w:szCs w:val="24"/>
        </w:rPr>
        <w:t xml:space="preserve">　　B、三个月</w:t>
      </w:r>
    </w:p>
    <w:p>
      <w:pPr>
        <w:jc w:val="left"/>
      </w:pPr>
      <w:r>
        <w:rPr>
          <w:rFonts w:ascii="simsun" w:hAnsi="simsun" w:eastAsia="simsun" w:cs="simsun"/>
          <w:color w:val="000000"/>
          <w:sz w:val="24"/>
          <w:szCs w:val="24"/>
        </w:rPr>
        <w:t xml:space="preserve">　　C、六个月</w:t>
      </w:r>
    </w:p>
    <w:p>
      <w:pPr>
        <w:jc w:val="left"/>
      </w:pPr>
      <w:r>
        <w:rPr>
          <w:rFonts w:ascii="simsun" w:hAnsi="simsun" w:eastAsia="simsun" w:cs="simsun"/>
          <w:color w:val="000000"/>
          <w:sz w:val="24"/>
          <w:szCs w:val="24"/>
        </w:rPr>
        <w:t xml:space="preserve">　　D、十二个月</w:t>
      </w:r>
    </w:p>
    <w:p>
      <w:pPr>
        <w:jc w:val="left"/>
      </w:pPr>
      <w:r>
        <w:rPr>
          <w:rFonts w:ascii="simsun" w:hAnsi="simsun" w:eastAsia="simsun" w:cs="simsun"/>
          <w:color w:val="000000"/>
          <w:sz w:val="24"/>
          <w:szCs w:val="24"/>
        </w:rPr>
        <w:t xml:space="preserve">　　101. 事业单位工作人员提前( B )书面通知事业单位，可以解除聘用合同。但是，双方对解除聘用合同另有约定的除外。</w:t>
      </w:r>
    </w:p>
    <w:p>
      <w:pPr>
        <w:jc w:val="left"/>
      </w:pPr>
      <w:r>
        <w:rPr>
          <w:rFonts w:ascii="simsun" w:hAnsi="simsun" w:eastAsia="simsun" w:cs="simsun"/>
          <w:color w:val="000000"/>
          <w:sz w:val="24"/>
          <w:szCs w:val="24"/>
        </w:rPr>
        <w:t xml:space="preserve">　　A、十五日</w:t>
      </w:r>
    </w:p>
    <w:p>
      <w:pPr>
        <w:jc w:val="left"/>
      </w:pPr>
      <w:r>
        <w:rPr>
          <w:rFonts w:ascii="simsun" w:hAnsi="simsun" w:eastAsia="simsun" w:cs="simsun"/>
          <w:color w:val="000000"/>
          <w:sz w:val="24"/>
          <w:szCs w:val="24"/>
        </w:rPr>
        <w:t xml:space="preserve">　　B、三十日</w:t>
      </w:r>
    </w:p>
    <w:p>
      <w:pPr>
        <w:jc w:val="left"/>
      </w:pPr>
      <w:r>
        <w:rPr>
          <w:rFonts w:ascii="simsun" w:hAnsi="simsun" w:eastAsia="simsun" w:cs="simsun"/>
          <w:color w:val="000000"/>
          <w:sz w:val="24"/>
          <w:szCs w:val="24"/>
        </w:rPr>
        <w:t xml:space="preserve">　　C、六十日</w:t>
      </w:r>
    </w:p>
    <w:p>
      <w:pPr>
        <w:jc w:val="left"/>
      </w:pPr>
      <w:r>
        <w:rPr>
          <w:rFonts w:ascii="simsun" w:hAnsi="simsun" w:eastAsia="simsun" w:cs="simsun"/>
          <w:color w:val="000000"/>
          <w:sz w:val="24"/>
          <w:szCs w:val="24"/>
        </w:rPr>
        <w:t xml:space="preserve">　　D、九十日</w:t>
      </w:r>
    </w:p>
    <w:p>
      <w:pPr>
        <w:jc w:val="left"/>
      </w:pPr>
      <w:r>
        <w:rPr>
          <w:rFonts w:ascii="simsun" w:hAnsi="simsun" w:eastAsia="simsun" w:cs="simsun"/>
          <w:color w:val="000000"/>
          <w:sz w:val="24"/>
          <w:szCs w:val="24"/>
        </w:rPr>
        <w:t xml:space="preserve">　　102. 事业单位工作人员工资包括( C )</w:t>
      </w:r>
    </w:p>
    <w:p>
      <w:pPr>
        <w:jc w:val="left"/>
      </w:pPr>
      <w:r>
        <w:rPr>
          <w:rFonts w:ascii="simsun" w:hAnsi="simsun" w:eastAsia="simsun" w:cs="simsun"/>
          <w:color w:val="000000"/>
          <w:sz w:val="24"/>
          <w:szCs w:val="24"/>
        </w:rPr>
        <w:t xml:space="preserve">　　A、基本工资、岗位工资、薪级工资</w:t>
      </w:r>
    </w:p>
    <w:p>
      <w:pPr>
        <w:jc w:val="left"/>
      </w:pPr>
      <w:r>
        <w:rPr>
          <w:rFonts w:ascii="simsun" w:hAnsi="simsun" w:eastAsia="simsun" w:cs="simsun"/>
          <w:color w:val="000000"/>
          <w:sz w:val="24"/>
          <w:szCs w:val="24"/>
        </w:rPr>
        <w:t xml:space="preserve">　　B、岗位工资、薪级工资、津贴补贴</w:t>
      </w:r>
    </w:p>
    <w:p>
      <w:pPr>
        <w:jc w:val="left"/>
      </w:pPr>
      <w:r>
        <w:rPr>
          <w:rFonts w:ascii="simsun" w:hAnsi="simsun" w:eastAsia="simsun" w:cs="simsun"/>
          <w:color w:val="000000"/>
          <w:sz w:val="24"/>
          <w:szCs w:val="24"/>
        </w:rPr>
        <w:t xml:space="preserve">　　C、基本工资、绩效工资、津贴补贴</w:t>
      </w:r>
    </w:p>
    <w:p>
      <w:pPr>
        <w:jc w:val="left"/>
      </w:pPr>
      <w:r>
        <w:rPr>
          <w:rFonts w:ascii="simsun" w:hAnsi="simsun" w:eastAsia="simsun" w:cs="simsun"/>
          <w:color w:val="000000"/>
          <w:sz w:val="24"/>
          <w:szCs w:val="24"/>
        </w:rPr>
        <w:t xml:space="preserve">　　D、基本工资、岗位工资、津贴补贴</w:t>
      </w:r>
    </w:p>
    <w:p>
      <w:pPr>
        <w:jc w:val="left"/>
      </w:pPr>
      <w:r>
        <w:rPr>
          <w:rFonts w:ascii="simsun" w:hAnsi="simsun" w:eastAsia="simsun" w:cs="simsun"/>
          <w:color w:val="000000"/>
          <w:sz w:val="24"/>
          <w:szCs w:val="24"/>
        </w:rPr>
        <w:t xml:space="preserve">　　103. 事业单位工作人员的工资水平应当与(B )发展相协调、与社会进步相适应。</w:t>
      </w:r>
    </w:p>
    <w:p>
      <w:pPr>
        <w:jc w:val="left"/>
      </w:pPr>
      <w:r>
        <w:rPr>
          <w:rFonts w:ascii="simsun" w:hAnsi="simsun" w:eastAsia="simsun" w:cs="simsun"/>
          <w:color w:val="000000"/>
          <w:sz w:val="24"/>
          <w:szCs w:val="24"/>
        </w:rPr>
        <w:t xml:space="preserve">　　A、社会经济</w:t>
      </w:r>
    </w:p>
    <w:p>
      <w:pPr>
        <w:jc w:val="left"/>
      </w:pPr>
      <w:r>
        <w:rPr>
          <w:rFonts w:ascii="simsun" w:hAnsi="simsun" w:eastAsia="simsun" w:cs="simsun"/>
          <w:color w:val="000000"/>
          <w:sz w:val="24"/>
          <w:szCs w:val="24"/>
        </w:rPr>
        <w:t xml:space="preserve">　　B、国民经济</w:t>
      </w:r>
    </w:p>
    <w:p>
      <w:pPr>
        <w:jc w:val="left"/>
      </w:pPr>
      <w:r>
        <w:rPr>
          <w:rFonts w:ascii="simsun" w:hAnsi="simsun" w:eastAsia="simsun" w:cs="simsun"/>
          <w:color w:val="000000"/>
          <w:sz w:val="24"/>
          <w:szCs w:val="24"/>
        </w:rPr>
        <w:t xml:space="preserve">　　C、地区经济</w:t>
      </w:r>
    </w:p>
    <w:p>
      <w:pPr>
        <w:jc w:val="left"/>
      </w:pPr>
      <w:r>
        <w:rPr>
          <w:rFonts w:ascii="simsun" w:hAnsi="simsun" w:eastAsia="simsun" w:cs="simsun"/>
          <w:color w:val="000000"/>
          <w:sz w:val="24"/>
          <w:szCs w:val="24"/>
        </w:rPr>
        <w:t xml:space="preserve">　　D、本地经济</w:t>
      </w:r>
    </w:p>
    <w:p>
      <w:pPr>
        <w:jc w:val="left"/>
      </w:pPr>
      <w:r>
        <w:rPr>
          <w:rFonts w:ascii="simsun" w:hAnsi="simsun" w:eastAsia="simsun" w:cs="simsun"/>
          <w:color w:val="000000"/>
          <w:sz w:val="24"/>
          <w:szCs w:val="24"/>
        </w:rPr>
        <w:t xml:space="preserve">　　104. 事业单位降低岗位等级或撤职的处分期间为(C )</w:t>
      </w:r>
    </w:p>
    <w:p>
      <w:pPr>
        <w:jc w:val="left"/>
      </w:pPr>
      <w:r>
        <w:rPr>
          <w:rFonts w:ascii="simsun" w:hAnsi="simsun" w:eastAsia="simsun" w:cs="simsun"/>
          <w:color w:val="000000"/>
          <w:sz w:val="24"/>
          <w:szCs w:val="24"/>
        </w:rPr>
        <w:t xml:space="preserve">　　A、六个月</w:t>
      </w:r>
    </w:p>
    <w:p>
      <w:pPr>
        <w:jc w:val="left"/>
      </w:pPr>
      <w:r>
        <w:rPr>
          <w:rFonts w:ascii="simsun" w:hAnsi="simsun" w:eastAsia="simsun" w:cs="simsun"/>
          <w:color w:val="000000"/>
          <w:sz w:val="24"/>
          <w:szCs w:val="24"/>
        </w:rPr>
        <w:t xml:space="preserve">　　B、十二个月</w:t>
      </w:r>
    </w:p>
    <w:p>
      <w:pPr>
        <w:jc w:val="left"/>
      </w:pPr>
      <w:r>
        <w:rPr>
          <w:rFonts w:ascii="simsun" w:hAnsi="simsun" w:eastAsia="simsun" w:cs="simsun"/>
          <w:color w:val="000000"/>
          <w:sz w:val="24"/>
          <w:szCs w:val="24"/>
        </w:rPr>
        <w:t xml:space="preserve">　　C、二十四个月</w:t>
      </w:r>
    </w:p>
    <w:p>
      <w:pPr>
        <w:jc w:val="left"/>
      </w:pPr>
      <w:r>
        <w:rPr>
          <w:rFonts w:ascii="simsun" w:hAnsi="simsun" w:eastAsia="simsun" w:cs="simsun"/>
          <w:color w:val="000000"/>
          <w:sz w:val="24"/>
          <w:szCs w:val="24"/>
        </w:rPr>
        <w:t xml:space="preserve">　　D、三十六个月</w:t>
      </w:r>
    </w:p>
    <w:p>
      <w:pPr>
        <w:jc w:val="left"/>
      </w:pPr>
      <w:r>
        <w:rPr>
          <w:rFonts w:ascii="simsun" w:hAnsi="simsun" w:eastAsia="simsun" w:cs="simsun"/>
          <w:color w:val="000000"/>
          <w:sz w:val="24"/>
          <w:szCs w:val="24"/>
        </w:rPr>
        <w:t xml:space="preserve">　　105. 事业单位记过的处分期间为(D )</w:t>
      </w:r>
    </w:p>
    <w:p>
      <w:pPr>
        <w:jc w:val="left"/>
      </w:pPr>
      <w:r>
        <w:rPr>
          <w:rFonts w:ascii="simsun" w:hAnsi="simsun" w:eastAsia="simsun" w:cs="simsun"/>
          <w:color w:val="000000"/>
          <w:sz w:val="24"/>
          <w:szCs w:val="24"/>
        </w:rPr>
        <w:t xml:space="preserve">　　A、三个月</w:t>
      </w:r>
    </w:p>
    <w:p>
      <w:pPr>
        <w:jc w:val="left"/>
      </w:pPr>
      <w:r>
        <w:rPr>
          <w:rFonts w:ascii="simsun" w:hAnsi="simsun" w:eastAsia="simsun" w:cs="simsun"/>
          <w:color w:val="000000"/>
          <w:sz w:val="24"/>
          <w:szCs w:val="24"/>
        </w:rPr>
        <w:t xml:space="preserve">　　B、六个月</w:t>
      </w:r>
    </w:p>
    <w:p>
      <w:pPr>
        <w:jc w:val="left"/>
      </w:pPr>
      <w:r>
        <w:rPr>
          <w:rFonts w:ascii="simsun" w:hAnsi="simsun" w:eastAsia="simsun" w:cs="simsun"/>
          <w:color w:val="000000"/>
          <w:sz w:val="24"/>
          <w:szCs w:val="24"/>
        </w:rPr>
        <w:t xml:space="preserve">　　C、九个月</w:t>
      </w:r>
    </w:p>
    <w:p>
      <w:pPr>
        <w:jc w:val="left"/>
      </w:pPr>
      <w:r>
        <w:rPr>
          <w:rFonts w:ascii="simsun" w:hAnsi="simsun" w:eastAsia="simsun" w:cs="simsun"/>
          <w:color w:val="000000"/>
          <w:sz w:val="24"/>
          <w:szCs w:val="24"/>
        </w:rPr>
        <w:t xml:space="preserve">　　D、十二个月</w:t>
      </w:r>
    </w:p>
    <w:p>
      <w:pPr>
        <w:jc w:val="left"/>
      </w:pPr>
      <w:r>
        <w:rPr>
          <w:rFonts w:ascii="simsun" w:hAnsi="simsun" w:eastAsia="simsun" w:cs="simsun"/>
          <w:color w:val="000000"/>
          <w:sz w:val="24"/>
          <w:szCs w:val="24"/>
        </w:rPr>
        <w:t xml:space="preserve">　　106. 事业单位工作人员在本单位连续工作满10年且距法定退休年龄不足( A )年，提出订立聘用至退休的合同的，事业单位应当与其订立聘用至退休的合同.</w:t>
      </w:r>
    </w:p>
    <w:p>
      <w:pPr>
        <w:jc w:val="left"/>
      </w:pPr>
      <w:r>
        <w:rPr>
          <w:rFonts w:ascii="simsun" w:hAnsi="simsun" w:eastAsia="simsun" w:cs="simsun"/>
          <w:color w:val="000000"/>
          <w:sz w:val="24"/>
          <w:szCs w:val="24"/>
        </w:rPr>
        <w:t xml:space="preserve">　　A、10</w:t>
      </w:r>
    </w:p>
    <w:p>
      <w:pPr>
        <w:jc w:val="left"/>
      </w:pPr>
      <w:r>
        <w:rPr>
          <w:rFonts w:ascii="simsun" w:hAnsi="simsun" w:eastAsia="simsun" w:cs="simsun"/>
          <w:color w:val="000000"/>
          <w:sz w:val="24"/>
          <w:szCs w:val="24"/>
        </w:rPr>
        <w:t xml:space="preserve">　　B、15</w:t>
      </w:r>
    </w:p>
    <w:p>
      <w:pPr>
        <w:jc w:val="left"/>
      </w:pPr>
      <w:r>
        <w:rPr>
          <w:rFonts w:ascii="simsun" w:hAnsi="simsun" w:eastAsia="simsun" w:cs="simsun"/>
          <w:color w:val="000000"/>
          <w:sz w:val="24"/>
          <w:szCs w:val="24"/>
        </w:rPr>
        <w:t xml:space="preserve">　　C、5</w:t>
      </w:r>
    </w:p>
    <w:p>
      <w:pPr>
        <w:jc w:val="left"/>
      </w:pPr>
      <w:r>
        <w:rPr>
          <w:rFonts w:ascii="simsun" w:hAnsi="simsun" w:eastAsia="simsun" w:cs="simsun"/>
          <w:color w:val="000000"/>
          <w:sz w:val="24"/>
          <w:szCs w:val="24"/>
        </w:rPr>
        <w:t xml:space="preserve">　　D、3</w:t>
      </w:r>
    </w:p>
    <w:p>
      <w:pPr>
        <w:jc w:val="left"/>
      </w:pPr>
      <w:r>
        <w:rPr>
          <w:rFonts w:ascii="simsun" w:hAnsi="simsun" w:eastAsia="simsun" w:cs="simsun"/>
          <w:color w:val="000000"/>
          <w:sz w:val="24"/>
          <w:szCs w:val="24"/>
        </w:rPr>
        <w:t xml:space="preserve">　　107. 保证公正司法，增强司法公信力;下列说法正确的是( C )</w:t>
      </w:r>
    </w:p>
    <w:p>
      <w:pPr>
        <w:jc w:val="left"/>
      </w:pPr>
      <w:r>
        <w:rPr>
          <w:rFonts w:ascii="simsun" w:hAnsi="simsun" w:eastAsia="simsun" w:cs="simsun"/>
          <w:color w:val="000000"/>
          <w:sz w:val="24"/>
          <w:szCs w:val="24"/>
        </w:rPr>
        <w:t xml:space="preserve">　　A.办案过程和办案结果都符合程序公正</w:t>
      </w:r>
    </w:p>
    <w:p>
      <w:pPr>
        <w:jc w:val="left"/>
      </w:pPr>
      <w:r>
        <w:rPr>
          <w:rFonts w:ascii="simsun" w:hAnsi="simsun" w:eastAsia="simsun" w:cs="simsun"/>
          <w:color w:val="000000"/>
          <w:sz w:val="24"/>
          <w:szCs w:val="24"/>
        </w:rPr>
        <w:t xml:space="preserve">　　B.办案过程和办案结果都符合实体公正</w:t>
      </w:r>
    </w:p>
    <w:p>
      <w:pPr>
        <w:jc w:val="left"/>
      </w:pPr>
      <w:r>
        <w:rPr>
          <w:rFonts w:ascii="simsun" w:hAnsi="simsun" w:eastAsia="simsun" w:cs="simsun"/>
          <w:color w:val="000000"/>
          <w:sz w:val="24"/>
          <w:szCs w:val="24"/>
        </w:rPr>
        <w:t xml:space="preserve">　　C.办案过程符合程序公正，办案结果符合实体公正</w:t>
      </w:r>
    </w:p>
    <w:p>
      <w:pPr>
        <w:jc w:val="left"/>
      </w:pPr>
      <w:r>
        <w:rPr>
          <w:rFonts w:ascii="simsun" w:hAnsi="simsun" w:eastAsia="simsun" w:cs="simsun"/>
          <w:color w:val="000000"/>
          <w:sz w:val="24"/>
          <w:szCs w:val="24"/>
        </w:rPr>
        <w:t xml:space="preserve">　　D.办案过程符合实体公正，办案结果符合程序公正</w:t>
      </w:r>
    </w:p>
    <w:p>
      <w:pPr>
        <w:jc w:val="left"/>
      </w:pPr>
      <w:r>
        <w:rPr>
          <w:rFonts w:ascii="simsun" w:hAnsi="simsun" w:eastAsia="simsun" w:cs="simsun"/>
          <w:color w:val="000000"/>
          <w:sz w:val="24"/>
          <w:szCs w:val="24"/>
        </w:rPr>
        <w:t xml:space="preserve">　　108.解决犯罪嫌疑人、被告人刑事责任问题的诉讼活动是( A )</w:t>
      </w:r>
    </w:p>
    <w:p>
      <w:pPr>
        <w:jc w:val="left"/>
      </w:pPr>
      <w:r>
        <w:rPr>
          <w:rFonts w:ascii="simsun" w:hAnsi="simsun" w:eastAsia="simsun" w:cs="simsun"/>
          <w:color w:val="000000"/>
          <w:sz w:val="24"/>
          <w:szCs w:val="24"/>
        </w:rPr>
        <w:t xml:space="preserve">　　A. 刑事诉讼</w:t>
      </w:r>
    </w:p>
    <w:p>
      <w:pPr>
        <w:jc w:val="left"/>
      </w:pPr>
      <w:r>
        <w:rPr>
          <w:rFonts w:ascii="simsun" w:hAnsi="simsun" w:eastAsia="simsun" w:cs="simsun"/>
          <w:color w:val="000000"/>
          <w:sz w:val="24"/>
          <w:szCs w:val="24"/>
        </w:rPr>
        <w:t xml:space="preserve">　　B. 行政诉讼</w:t>
      </w:r>
    </w:p>
    <w:p>
      <w:pPr>
        <w:jc w:val="left"/>
      </w:pPr>
      <w:r>
        <w:rPr>
          <w:rFonts w:ascii="simsun" w:hAnsi="simsun" w:eastAsia="simsun" w:cs="simsun"/>
          <w:color w:val="000000"/>
          <w:sz w:val="24"/>
          <w:szCs w:val="24"/>
        </w:rPr>
        <w:t xml:space="preserve">　　C. 民事诉讼</w:t>
      </w:r>
    </w:p>
    <w:p>
      <w:pPr>
        <w:jc w:val="left"/>
      </w:pPr>
      <w:r>
        <w:rPr>
          <w:rFonts w:ascii="simsun" w:hAnsi="simsun" w:eastAsia="simsun" w:cs="simsun"/>
          <w:color w:val="000000"/>
          <w:sz w:val="24"/>
          <w:szCs w:val="24"/>
        </w:rPr>
        <w:t xml:space="preserve">　　D. 经济诉讼</w:t>
      </w:r>
    </w:p>
    <w:p>
      <w:pPr>
        <w:jc w:val="left"/>
      </w:pPr>
      <w:r>
        <w:rPr>
          <w:rFonts w:ascii="simsun" w:hAnsi="simsun" w:eastAsia="simsun" w:cs="simsun"/>
          <w:color w:val="000000"/>
          <w:sz w:val="24"/>
          <w:szCs w:val="24"/>
        </w:rPr>
        <w:t xml:space="preserve">　　109.民事诉讼是指( C )在当事人和全体诉讼参加人的参加下，依法审理和解决民事纠纷的活动，以及由这些活动所发生的诉讼关系。</w:t>
      </w:r>
    </w:p>
    <w:p>
      <w:pPr>
        <w:jc w:val="left"/>
      </w:pPr>
      <w:r>
        <w:rPr>
          <w:rFonts w:ascii="simsun" w:hAnsi="simsun" w:eastAsia="simsun" w:cs="simsun"/>
          <w:color w:val="000000"/>
          <w:sz w:val="24"/>
          <w:szCs w:val="24"/>
        </w:rPr>
        <w:t xml:space="preserve">　　A.国家安全机关</w:t>
      </w:r>
    </w:p>
    <w:p>
      <w:pPr>
        <w:jc w:val="left"/>
      </w:pPr>
      <w:r>
        <w:rPr>
          <w:rFonts w:ascii="simsun" w:hAnsi="simsun" w:eastAsia="simsun" w:cs="simsun"/>
          <w:color w:val="000000"/>
          <w:sz w:val="24"/>
          <w:szCs w:val="24"/>
        </w:rPr>
        <w:t xml:space="preserve">　　B.人民检察院</w:t>
      </w:r>
    </w:p>
    <w:p>
      <w:pPr>
        <w:jc w:val="left"/>
      </w:pPr>
      <w:r>
        <w:rPr>
          <w:rFonts w:ascii="simsun" w:hAnsi="simsun" w:eastAsia="simsun" w:cs="simsun"/>
          <w:color w:val="000000"/>
          <w:sz w:val="24"/>
          <w:szCs w:val="24"/>
        </w:rPr>
        <w:t xml:space="preserve">　　C.人民法院</w:t>
      </w:r>
    </w:p>
    <w:p>
      <w:pPr>
        <w:jc w:val="left"/>
      </w:pPr>
      <w:r>
        <w:rPr>
          <w:rFonts w:ascii="simsun" w:hAnsi="simsun" w:eastAsia="simsun" w:cs="simsun"/>
          <w:color w:val="000000"/>
          <w:sz w:val="24"/>
          <w:szCs w:val="24"/>
        </w:rPr>
        <w:t xml:space="preserve">　　D.公安机关</w:t>
      </w:r>
    </w:p>
    <w:p>
      <w:pPr>
        <w:jc w:val="left"/>
      </w:pPr>
      <w:r>
        <w:rPr>
          <w:rFonts w:ascii="simsun" w:hAnsi="simsun" w:eastAsia="simsun" w:cs="simsun"/>
          <w:color w:val="000000"/>
          <w:sz w:val="24"/>
          <w:szCs w:val="24"/>
        </w:rPr>
        <w:t xml:space="preserve">　　110.《中共中央关于全面推进依法治国若干重大问题的决定》要求：推进以( A</w:t>
      </w:r>
    </w:p>
    <w:p>
      <w:pPr>
        <w:jc w:val="left"/>
      </w:pPr>
      <w:r>
        <w:rPr>
          <w:rFonts w:ascii="simsun" w:hAnsi="simsun" w:eastAsia="simsun" w:cs="simsun"/>
          <w:color w:val="000000"/>
          <w:sz w:val="24"/>
          <w:szCs w:val="24"/>
        </w:rPr>
        <w:t xml:space="preserve">　　的诉讼制度改革。</w:t>
      </w:r>
    </w:p>
    <w:p>
      <w:pPr>
        <w:jc w:val="left"/>
      </w:pPr>
      <w:r>
        <w:rPr>
          <w:rFonts w:ascii="simsun" w:hAnsi="simsun" w:eastAsia="simsun" w:cs="simsun"/>
          <w:color w:val="000000"/>
          <w:sz w:val="24"/>
          <w:szCs w:val="24"/>
        </w:rPr>
        <w:t xml:space="preserve">　　A.审判</w:t>
      </w:r>
    </w:p>
    <w:p>
      <w:pPr>
        <w:jc w:val="left"/>
      </w:pPr>
      <w:r>
        <w:rPr>
          <w:rFonts w:ascii="simsun" w:hAnsi="simsun" w:eastAsia="simsun" w:cs="simsun"/>
          <w:color w:val="000000"/>
          <w:sz w:val="24"/>
          <w:szCs w:val="24"/>
        </w:rPr>
        <w:t xml:space="preserve">　　B.立案</w:t>
      </w:r>
    </w:p>
    <w:p>
      <w:pPr>
        <w:jc w:val="left"/>
      </w:pPr>
      <w:r>
        <w:rPr>
          <w:rFonts w:ascii="simsun" w:hAnsi="simsun" w:eastAsia="simsun" w:cs="simsun"/>
          <w:color w:val="000000"/>
          <w:sz w:val="24"/>
          <w:szCs w:val="24"/>
        </w:rPr>
        <w:t xml:space="preserve">　　C.侦查</w:t>
      </w:r>
    </w:p>
    <w:p>
      <w:pPr>
        <w:jc w:val="left"/>
      </w:pPr>
      <w:r>
        <w:rPr>
          <w:rFonts w:ascii="simsun" w:hAnsi="simsun" w:eastAsia="simsun" w:cs="simsun"/>
          <w:color w:val="000000"/>
          <w:sz w:val="24"/>
          <w:szCs w:val="24"/>
        </w:rPr>
        <w:t xml:space="preserve">　　D.检察</w:t>
      </w:r>
    </w:p>
    <w:p>
      <w:pPr>
        <w:jc w:val="left"/>
      </w:pPr>
      <w:r>
        <w:rPr>
          <w:rFonts w:ascii="simsun" w:hAnsi="simsun" w:eastAsia="simsun" w:cs="simsun"/>
          <w:color w:val="000000"/>
          <w:sz w:val="24"/>
          <w:szCs w:val="24"/>
        </w:rPr>
        <w:t xml:space="preserve">　　111.对法官来说，通过审判来还原客观事实，依据的是( D )。</w:t>
      </w:r>
    </w:p>
    <w:p>
      <w:pPr>
        <w:jc w:val="left"/>
      </w:pPr>
      <w:r>
        <w:rPr>
          <w:rFonts w:ascii="simsun" w:hAnsi="simsun" w:eastAsia="simsun" w:cs="simsun"/>
          <w:color w:val="000000"/>
          <w:sz w:val="24"/>
          <w:szCs w:val="24"/>
        </w:rPr>
        <w:t xml:space="preserve">　　A.被告陈述词</w:t>
      </w:r>
    </w:p>
    <w:p>
      <w:pPr>
        <w:jc w:val="left"/>
      </w:pPr>
      <w:r>
        <w:rPr>
          <w:rFonts w:ascii="simsun" w:hAnsi="simsun" w:eastAsia="simsun" w:cs="simsun"/>
          <w:color w:val="000000"/>
          <w:sz w:val="24"/>
          <w:szCs w:val="24"/>
        </w:rPr>
        <w:t xml:space="preserve">　　B.原告陈述词</w:t>
      </w:r>
    </w:p>
    <w:p>
      <w:pPr>
        <w:jc w:val="left"/>
      </w:pPr>
      <w:r>
        <w:rPr>
          <w:rFonts w:ascii="simsun" w:hAnsi="simsun" w:eastAsia="simsun" w:cs="simsun"/>
          <w:color w:val="000000"/>
          <w:sz w:val="24"/>
          <w:szCs w:val="24"/>
        </w:rPr>
        <w:t xml:space="preserve">　　C.证人证言</w:t>
      </w:r>
    </w:p>
    <w:p>
      <w:pPr>
        <w:jc w:val="left"/>
      </w:pPr>
      <w:r>
        <w:rPr>
          <w:rFonts w:ascii="simsun" w:hAnsi="simsun" w:eastAsia="simsun" w:cs="simsun"/>
          <w:color w:val="000000"/>
          <w:sz w:val="24"/>
          <w:szCs w:val="24"/>
        </w:rPr>
        <w:t xml:space="preserve">　　D.证据</w:t>
      </w:r>
    </w:p>
    <w:p>
      <w:pPr>
        <w:jc w:val="left"/>
      </w:pPr>
      <w:r>
        <w:rPr>
          <w:rFonts w:ascii="simsun" w:hAnsi="simsun" w:eastAsia="simsun" w:cs="simsun"/>
          <w:color w:val="000000"/>
          <w:sz w:val="24"/>
          <w:szCs w:val="24"/>
        </w:rPr>
        <w:t xml:space="preserve">　　112.任何公民，非经( A )决定，并由公安机关执行，不受逮捕。</w:t>
      </w:r>
    </w:p>
    <w:p>
      <w:pPr>
        <w:jc w:val="left"/>
      </w:pPr>
      <w:r>
        <w:rPr>
          <w:rFonts w:ascii="simsun" w:hAnsi="simsun" w:eastAsia="simsun" w:cs="simsun"/>
          <w:color w:val="000000"/>
          <w:sz w:val="24"/>
          <w:szCs w:val="24"/>
        </w:rPr>
        <w:t xml:space="preserve">　　A. 人民检察院批准或者人民法院;</w:t>
      </w:r>
    </w:p>
    <w:p>
      <w:pPr>
        <w:jc w:val="left"/>
      </w:pPr>
      <w:r>
        <w:rPr>
          <w:rFonts w:ascii="simsun" w:hAnsi="simsun" w:eastAsia="simsun" w:cs="simsun"/>
          <w:color w:val="000000"/>
          <w:sz w:val="24"/>
          <w:szCs w:val="24"/>
        </w:rPr>
        <w:t xml:space="preserve">　　B. 人民检察院</w:t>
      </w:r>
    </w:p>
    <w:p>
      <w:pPr>
        <w:jc w:val="left"/>
      </w:pPr>
      <w:r>
        <w:rPr>
          <w:rFonts w:ascii="simsun" w:hAnsi="simsun" w:eastAsia="simsun" w:cs="simsun"/>
          <w:color w:val="000000"/>
          <w:sz w:val="24"/>
          <w:szCs w:val="24"/>
        </w:rPr>
        <w:t xml:space="preserve">　　C. 人民法院</w:t>
      </w:r>
    </w:p>
    <w:p>
      <w:pPr>
        <w:jc w:val="left"/>
      </w:pPr>
      <w:r>
        <w:rPr>
          <w:rFonts w:ascii="simsun" w:hAnsi="simsun" w:eastAsia="simsun" w:cs="simsun"/>
          <w:color w:val="000000"/>
          <w:sz w:val="24"/>
          <w:szCs w:val="24"/>
        </w:rPr>
        <w:t xml:space="preserve">　　D.国家安全机关</w:t>
      </w:r>
    </w:p>
    <w:p>
      <w:pPr>
        <w:jc w:val="left"/>
      </w:pPr>
      <w:r>
        <w:rPr>
          <w:rFonts w:ascii="simsun" w:hAnsi="simsun" w:eastAsia="simsun" w:cs="simsun"/>
          <w:color w:val="000000"/>
          <w:sz w:val="24"/>
          <w:szCs w:val="24"/>
        </w:rPr>
        <w:t xml:space="preserve">　　113.( B )是维护社会公平正义的最后一道防线。</w:t>
      </w:r>
    </w:p>
    <w:p>
      <w:pPr>
        <w:jc w:val="left"/>
      </w:pPr>
      <w:r>
        <w:rPr>
          <w:rFonts w:ascii="simsun" w:hAnsi="simsun" w:eastAsia="simsun" w:cs="simsun"/>
          <w:color w:val="000000"/>
          <w:sz w:val="24"/>
          <w:szCs w:val="24"/>
        </w:rPr>
        <w:t xml:space="preserve">　　A.立法</w:t>
      </w:r>
    </w:p>
    <w:p>
      <w:pPr>
        <w:jc w:val="left"/>
      </w:pPr>
      <w:r>
        <w:rPr>
          <w:rFonts w:ascii="simsun" w:hAnsi="simsun" w:eastAsia="simsun" w:cs="simsun"/>
          <w:color w:val="000000"/>
          <w:sz w:val="24"/>
          <w:szCs w:val="24"/>
        </w:rPr>
        <w:t xml:space="preserve">　　B.司法</w:t>
      </w:r>
    </w:p>
    <w:p>
      <w:pPr>
        <w:jc w:val="left"/>
      </w:pPr>
      <w:r>
        <w:rPr>
          <w:rFonts w:ascii="simsun" w:hAnsi="simsun" w:eastAsia="simsun" w:cs="simsun"/>
          <w:color w:val="000000"/>
          <w:sz w:val="24"/>
          <w:szCs w:val="24"/>
        </w:rPr>
        <w:t xml:space="preserve">　　C.守法</w:t>
      </w:r>
    </w:p>
    <w:p>
      <w:pPr>
        <w:jc w:val="left"/>
      </w:pPr>
      <w:r>
        <w:rPr>
          <w:rFonts w:ascii="simsun" w:hAnsi="simsun" w:eastAsia="simsun" w:cs="simsun"/>
          <w:color w:val="000000"/>
          <w:sz w:val="24"/>
          <w:szCs w:val="24"/>
        </w:rPr>
        <w:t xml:space="preserve">　　D.法治教育</w:t>
      </w:r>
    </w:p>
    <w:p>
      <w:pPr>
        <w:jc w:val="left"/>
      </w:pPr>
      <w:r>
        <w:rPr>
          <w:rFonts w:ascii="simsun" w:hAnsi="simsun" w:eastAsia="simsun" w:cs="simsun"/>
          <w:color w:val="000000"/>
          <w:sz w:val="24"/>
          <w:szCs w:val="24"/>
        </w:rPr>
        <w:t xml:space="preserve">　　114.人民法院作出的判决书，必须忠于( B )。</w:t>
      </w:r>
    </w:p>
    <w:p>
      <w:pPr>
        <w:jc w:val="left"/>
      </w:pPr>
      <w:r>
        <w:rPr>
          <w:rFonts w:ascii="simsun" w:hAnsi="simsun" w:eastAsia="simsun" w:cs="simsun"/>
          <w:color w:val="000000"/>
          <w:sz w:val="24"/>
          <w:szCs w:val="24"/>
        </w:rPr>
        <w:t xml:space="preserve">　　A.控告、举报材料</w:t>
      </w:r>
    </w:p>
    <w:p>
      <w:pPr>
        <w:jc w:val="left"/>
      </w:pPr>
      <w:r>
        <w:rPr>
          <w:rFonts w:ascii="simsun" w:hAnsi="simsun" w:eastAsia="simsun" w:cs="simsun"/>
          <w:color w:val="000000"/>
          <w:sz w:val="24"/>
          <w:szCs w:val="24"/>
        </w:rPr>
        <w:t xml:space="preserve">　　B.案件事实真相</w:t>
      </w:r>
    </w:p>
    <w:p>
      <w:pPr>
        <w:jc w:val="left"/>
      </w:pPr>
      <w:r>
        <w:rPr>
          <w:rFonts w:ascii="simsun" w:hAnsi="simsun" w:eastAsia="simsun" w:cs="simsun"/>
          <w:color w:val="000000"/>
          <w:sz w:val="24"/>
          <w:szCs w:val="24"/>
        </w:rPr>
        <w:t xml:space="preserve">　　C.公安机关的侦查终结报告</w:t>
      </w:r>
    </w:p>
    <w:p>
      <w:pPr>
        <w:jc w:val="left"/>
      </w:pPr>
      <w:r>
        <w:rPr>
          <w:rFonts w:ascii="simsun" w:hAnsi="simsun" w:eastAsia="simsun" w:cs="simsun"/>
          <w:color w:val="000000"/>
          <w:sz w:val="24"/>
          <w:szCs w:val="24"/>
        </w:rPr>
        <w:t xml:space="preserve">　　D.人民检察院的起诉书</w:t>
      </w:r>
    </w:p>
    <w:p>
      <w:pPr>
        <w:jc w:val="left"/>
      </w:pPr>
      <w:r>
        <w:rPr>
          <w:rFonts w:ascii="simsun" w:hAnsi="simsun" w:eastAsia="simsun" w:cs="simsun"/>
          <w:color w:val="000000"/>
          <w:sz w:val="24"/>
          <w:szCs w:val="24"/>
        </w:rPr>
        <w:t xml:space="preserve">　　13 )为中心</w:t>
      </w:r>
    </w:p>
    <w:p>
      <w:pPr>
        <w:jc w:val="left"/>
      </w:pPr>
      <w:r>
        <w:rPr>
          <w:rFonts w:ascii="simsun" w:hAnsi="simsun" w:eastAsia="simsun" w:cs="simsun"/>
          <w:color w:val="000000"/>
          <w:sz w:val="24"/>
          <w:szCs w:val="24"/>
        </w:rPr>
        <w:t xml:space="preserve">　　115. 在诉讼中，人民法院不具有的职权是( D )。</w:t>
      </w:r>
    </w:p>
    <w:p>
      <w:pPr>
        <w:jc w:val="left"/>
      </w:pPr>
      <w:r>
        <w:rPr>
          <w:rFonts w:ascii="simsun" w:hAnsi="simsun" w:eastAsia="simsun" w:cs="simsun"/>
          <w:color w:val="000000"/>
          <w:sz w:val="24"/>
          <w:szCs w:val="24"/>
        </w:rPr>
        <w:t xml:space="preserve">　　A.直接受理自诉案件</w:t>
      </w:r>
    </w:p>
    <w:p>
      <w:pPr>
        <w:jc w:val="left"/>
      </w:pPr>
      <w:r>
        <w:rPr>
          <w:rFonts w:ascii="simsun" w:hAnsi="simsun" w:eastAsia="simsun" w:cs="simsun"/>
          <w:color w:val="000000"/>
          <w:sz w:val="24"/>
          <w:szCs w:val="24"/>
        </w:rPr>
        <w:t xml:space="preserve">　　B.对公诉和自诉案件进行裁判</w:t>
      </w:r>
    </w:p>
    <w:p>
      <w:pPr>
        <w:jc w:val="left"/>
      </w:pPr>
      <w:r>
        <w:rPr>
          <w:rFonts w:ascii="simsun" w:hAnsi="simsun" w:eastAsia="simsun" w:cs="simsun"/>
          <w:color w:val="000000"/>
          <w:sz w:val="24"/>
          <w:szCs w:val="24"/>
        </w:rPr>
        <w:t xml:space="preserve">　　C.对犯罪嫌疑人、被告人采取强制措施</w:t>
      </w:r>
    </w:p>
    <w:p>
      <w:pPr>
        <w:jc w:val="left"/>
      </w:pPr>
      <w:r>
        <w:rPr>
          <w:rFonts w:ascii="simsun" w:hAnsi="simsun" w:eastAsia="simsun" w:cs="simsun"/>
          <w:color w:val="000000"/>
          <w:sz w:val="24"/>
          <w:szCs w:val="24"/>
        </w:rPr>
        <w:t xml:space="preserve">　　D.对庭审中的不明事项进行侦查</w:t>
      </w:r>
    </w:p>
    <w:p>
      <w:pPr>
        <w:jc w:val="left"/>
      </w:pPr>
      <w:r>
        <w:rPr>
          <w:rFonts w:ascii="simsun" w:hAnsi="simsun" w:eastAsia="simsun" w:cs="simsun"/>
          <w:color w:val="000000"/>
          <w:sz w:val="24"/>
          <w:szCs w:val="24"/>
        </w:rPr>
        <w:t xml:space="preserve">　　116.在刑事诉讼中，辩护人承担的诉讼职能是( B )</w:t>
      </w:r>
    </w:p>
    <w:p>
      <w:pPr>
        <w:jc w:val="left"/>
      </w:pPr>
      <w:r>
        <w:rPr>
          <w:rFonts w:ascii="simsun" w:hAnsi="simsun" w:eastAsia="simsun" w:cs="simsun"/>
          <w:color w:val="000000"/>
          <w:sz w:val="24"/>
          <w:szCs w:val="24"/>
        </w:rPr>
        <w:t xml:space="preserve">　　A.控诉职能 B.辩护职能</w:t>
      </w:r>
    </w:p>
    <w:p>
      <w:pPr>
        <w:jc w:val="left"/>
      </w:pPr>
      <w:r>
        <w:rPr>
          <w:rFonts w:ascii="simsun" w:hAnsi="simsun" w:eastAsia="simsun" w:cs="simsun"/>
          <w:color w:val="000000"/>
          <w:sz w:val="24"/>
          <w:szCs w:val="24"/>
        </w:rPr>
        <w:t xml:space="preserve">　　C.审判职能 D.监督职能</w:t>
      </w:r>
    </w:p>
    <w:p>
      <w:pPr>
        <w:jc w:val="left"/>
      </w:pPr>
      <w:r>
        <w:rPr>
          <w:rFonts w:ascii="simsun" w:hAnsi="simsun" w:eastAsia="simsun" w:cs="simsun"/>
          <w:color w:val="000000"/>
          <w:sz w:val="24"/>
          <w:szCs w:val="24"/>
        </w:rPr>
        <w:t xml:space="preserve">　　117. 负责对刑事案件的侦查、拘留、执行逮捕、预审的机关，应当是 ( C )</w:t>
      </w:r>
    </w:p>
    <w:p>
      <w:pPr>
        <w:jc w:val="left"/>
      </w:pPr>
      <w:r>
        <w:rPr>
          <w:rFonts w:ascii="simsun" w:hAnsi="simsun" w:eastAsia="simsun" w:cs="simsun"/>
          <w:color w:val="000000"/>
          <w:sz w:val="24"/>
          <w:szCs w:val="24"/>
        </w:rPr>
        <w:t xml:space="preserve">　　A.人民法院 B.人民检察院</w:t>
      </w:r>
    </w:p>
    <w:p>
      <w:pPr>
        <w:jc w:val="left"/>
      </w:pPr>
      <w:r>
        <w:rPr>
          <w:rFonts w:ascii="simsun" w:hAnsi="simsun" w:eastAsia="simsun" w:cs="simsun"/>
          <w:color w:val="000000"/>
          <w:sz w:val="24"/>
          <w:szCs w:val="24"/>
        </w:rPr>
        <w:t xml:space="preserve">　　C.公安机关 D.司法行政机关</w:t>
      </w:r>
    </w:p>
    <w:p>
      <w:pPr>
        <w:jc w:val="left"/>
      </w:pPr>
      <w:r>
        <w:rPr>
          <w:rFonts w:ascii="simsun" w:hAnsi="simsun" w:eastAsia="simsun" w:cs="simsun"/>
          <w:color w:val="000000"/>
          <w:sz w:val="24"/>
          <w:szCs w:val="24"/>
        </w:rPr>
        <w:t xml:space="preserve">　　118. 我国专门的法律监督机关是 ( B )</w:t>
      </w:r>
    </w:p>
    <w:p>
      <w:pPr>
        <w:jc w:val="left"/>
      </w:pPr>
      <w:r>
        <w:rPr>
          <w:rFonts w:ascii="simsun" w:hAnsi="simsun" w:eastAsia="simsun" w:cs="simsun"/>
          <w:color w:val="000000"/>
          <w:sz w:val="24"/>
          <w:szCs w:val="24"/>
        </w:rPr>
        <w:t xml:space="preserve">　　A.人民法院 B.人民检察院</w:t>
      </w:r>
    </w:p>
    <w:p>
      <w:pPr>
        <w:jc w:val="left"/>
      </w:pPr>
      <w:r>
        <w:rPr>
          <w:rFonts w:ascii="simsun" w:hAnsi="simsun" w:eastAsia="simsun" w:cs="simsun"/>
          <w:color w:val="000000"/>
          <w:sz w:val="24"/>
          <w:szCs w:val="24"/>
        </w:rPr>
        <w:t xml:space="preserve">　　C.公安机关 D.司法行政机关</w:t>
      </w:r>
    </w:p>
    <w:p>
      <w:pPr>
        <w:jc w:val="left"/>
      </w:pPr>
      <w:r>
        <w:rPr>
          <w:rFonts w:ascii="simsun" w:hAnsi="simsun" w:eastAsia="simsun" w:cs="simsun"/>
          <w:color w:val="000000"/>
          <w:sz w:val="24"/>
          <w:szCs w:val="24"/>
        </w:rPr>
        <w:t xml:space="preserve">　　119.出庭作证是证人的法定义务，一般情况下，证人无正当理由拒绝出庭作证是 ( A )</w:t>
      </w:r>
    </w:p>
    <w:p>
      <w:pPr>
        <w:jc w:val="left"/>
      </w:pPr>
      <w:r>
        <w:rPr>
          <w:rFonts w:ascii="simsun" w:hAnsi="simsun" w:eastAsia="simsun" w:cs="simsun"/>
          <w:color w:val="000000"/>
          <w:sz w:val="24"/>
          <w:szCs w:val="24"/>
        </w:rPr>
        <w:t xml:space="preserve">　　A.违法行为 B.犯罪行为</w:t>
      </w:r>
    </w:p>
    <w:p>
      <w:pPr>
        <w:jc w:val="left"/>
      </w:pPr>
      <w:r>
        <w:rPr>
          <w:rFonts w:ascii="simsun" w:hAnsi="simsun" w:eastAsia="simsun" w:cs="simsun"/>
          <w:color w:val="000000"/>
          <w:sz w:val="24"/>
          <w:szCs w:val="24"/>
        </w:rPr>
        <w:t xml:space="preserve">　　C.不属于违法行为 D.无法定后果</w:t>
      </w:r>
    </w:p>
    <w:p>
      <w:pPr>
        <w:jc w:val="left"/>
      </w:pPr>
      <w:r>
        <w:rPr>
          <w:rFonts w:ascii="simsun" w:hAnsi="simsun" w:eastAsia="simsun" w:cs="simsun"/>
          <w:color w:val="000000"/>
          <w:sz w:val="24"/>
          <w:szCs w:val="24"/>
        </w:rPr>
        <w:t xml:space="preserve">　　120.刑事诉讼中承担证明责任的诉讼主体主要是( A )</w:t>
      </w:r>
    </w:p>
    <w:p>
      <w:pPr>
        <w:jc w:val="left"/>
      </w:pPr>
      <w:r>
        <w:rPr>
          <w:rFonts w:ascii="simsun" w:hAnsi="simsun" w:eastAsia="simsun" w:cs="simsun"/>
          <w:color w:val="000000"/>
          <w:sz w:val="24"/>
          <w:szCs w:val="24"/>
        </w:rPr>
        <w:t xml:space="preserve">　　A.公安司法机关 B.犯罪嫌疑人、被告人</w:t>
      </w:r>
    </w:p>
    <w:p>
      <w:pPr>
        <w:jc w:val="left"/>
      </w:pPr>
      <w:r>
        <w:rPr>
          <w:rFonts w:ascii="simsun" w:hAnsi="simsun" w:eastAsia="simsun" w:cs="simsun"/>
          <w:color w:val="000000"/>
          <w:sz w:val="24"/>
          <w:szCs w:val="24"/>
        </w:rPr>
        <w:t xml:space="preserve">　　C.公诉案件的被害人 D.代理律师和辩护律师</w:t>
      </w:r>
    </w:p>
    <w:p>
      <w:pPr>
        <w:jc w:val="left"/>
      </w:pPr>
      <w:r>
        <w:rPr>
          <w:rFonts w:ascii="simsun" w:hAnsi="simsun" w:eastAsia="simsun" w:cs="simsun"/>
          <w:color w:val="000000"/>
          <w:sz w:val="24"/>
          <w:szCs w:val="24"/>
        </w:rPr>
        <w:t xml:space="preserve">　　121.证明标准 ( C )</w:t>
      </w:r>
    </w:p>
    <w:p>
      <w:pPr>
        <w:jc w:val="left"/>
      </w:pPr>
      <w:r>
        <w:rPr>
          <w:rFonts w:ascii="simsun" w:hAnsi="simsun" w:eastAsia="simsun" w:cs="simsun"/>
          <w:color w:val="000000"/>
          <w:sz w:val="24"/>
          <w:szCs w:val="24"/>
        </w:rPr>
        <w:t xml:space="preserve">　　A.是法院调查证据所应达到的要求</w:t>
      </w:r>
    </w:p>
    <w:p>
      <w:pPr>
        <w:jc w:val="left"/>
      </w:pPr>
      <w:r>
        <w:rPr>
          <w:rFonts w:ascii="simsun" w:hAnsi="simsun" w:eastAsia="simsun" w:cs="simsun"/>
          <w:color w:val="000000"/>
          <w:sz w:val="24"/>
          <w:szCs w:val="24"/>
        </w:rPr>
        <w:t xml:space="preserve">　　B.与证明责任没有关联</w:t>
      </w:r>
    </w:p>
    <w:p>
      <w:pPr>
        <w:jc w:val="left"/>
      </w:pPr>
      <w:r>
        <w:rPr>
          <w:rFonts w:ascii="simsun" w:hAnsi="simsun" w:eastAsia="simsun" w:cs="simsun"/>
          <w:color w:val="000000"/>
          <w:sz w:val="24"/>
          <w:szCs w:val="24"/>
        </w:rPr>
        <w:t xml:space="preserve">　　C.是法律要求运用证据对案件事实加以证明所要达到的程度</w:t>
      </w:r>
    </w:p>
    <w:p>
      <w:pPr>
        <w:jc w:val="left"/>
      </w:pPr>
      <w:r>
        <w:rPr>
          <w:rFonts w:ascii="simsun" w:hAnsi="simsun" w:eastAsia="simsun" w:cs="simsun"/>
          <w:color w:val="000000"/>
          <w:sz w:val="24"/>
          <w:szCs w:val="24"/>
        </w:rPr>
        <w:t xml:space="preserve">　　D.是法院裁判可考虑可不考虑的因素</w:t>
      </w:r>
    </w:p>
    <w:p>
      <w:pPr>
        <w:jc w:val="left"/>
      </w:pPr>
      <w:r>
        <w:rPr>
          <w:rFonts w:ascii="simsun" w:hAnsi="simsun" w:eastAsia="simsun" w:cs="simsun"/>
          <w:color w:val="000000"/>
          <w:sz w:val="24"/>
          <w:szCs w:val="24"/>
        </w:rPr>
        <w:t xml:space="preserve">　　122.“中国共产党的政策和国家法律都是人民根本意志的反映，在本质上是一致的。党既领导人民制定宪法法律，也领导人民执行宪法法律，做到党领导立法、保证执法、带头守法。”是习近平总书记在(D )时的发言。</w:t>
      </w:r>
    </w:p>
    <w:p>
      <w:pPr>
        <w:jc w:val="left"/>
      </w:pPr>
      <w:r>
        <w:rPr>
          <w:rFonts w:ascii="simsun" w:hAnsi="simsun" w:eastAsia="simsun" w:cs="simsun"/>
          <w:color w:val="000000"/>
          <w:sz w:val="24"/>
          <w:szCs w:val="24"/>
        </w:rPr>
        <w:t xml:space="preserve">　　A2012年12月31日十八届中共中央政治局就坚定不移推进改革开放进行第二次集体学习 B2012年12月4日纪念宪法实施30周年大会</w:t>
      </w:r>
    </w:p>
    <w:p>
      <w:pPr>
        <w:jc w:val="left"/>
      </w:pPr>
      <w:r>
        <w:rPr>
          <w:rFonts w:ascii="simsun" w:hAnsi="simsun" w:eastAsia="simsun" w:cs="simsun"/>
          <w:color w:val="000000"/>
          <w:sz w:val="24"/>
          <w:szCs w:val="24"/>
        </w:rPr>
        <w:t xml:space="preserve">　　C2012年11月29日，习近平总书记在国家博物馆参观《复兴之路》展览</w:t>
      </w:r>
    </w:p>
    <w:p>
      <w:pPr>
        <w:jc w:val="left"/>
      </w:pPr>
      <w:r>
        <w:rPr>
          <w:rFonts w:ascii="simsun" w:hAnsi="simsun" w:eastAsia="simsun" w:cs="simsun"/>
          <w:color w:val="000000"/>
          <w:sz w:val="24"/>
          <w:szCs w:val="24"/>
        </w:rPr>
        <w:t xml:space="preserve">　　D2014年1月7日中央政法工作会议讲话</w:t>
      </w:r>
    </w:p>
    <w:p>
      <w:pPr>
        <w:jc w:val="left"/>
      </w:pPr>
      <w:r>
        <w:rPr>
          <w:rFonts w:ascii="simsun" w:hAnsi="simsun" w:eastAsia="simsun" w:cs="simsun"/>
          <w:color w:val="000000"/>
          <w:sz w:val="24"/>
          <w:szCs w:val="24"/>
        </w:rPr>
        <w:t xml:space="preserve">　　123.“坚持把领导干部带头学法、模范守法作为树立法治意识的关键，”“各级领导干部要对法律怀有敬畏之心，牢记法律红线不可逾越、法律底线不可触碰，带头遵守法律，带头依法办事”，是( B)的重要精神。</w:t>
      </w:r>
    </w:p>
    <w:p>
      <w:pPr>
        <w:jc w:val="left"/>
      </w:pPr>
      <w:r>
        <w:rPr>
          <w:rFonts w:ascii="simsun" w:hAnsi="simsun" w:eastAsia="simsun" w:cs="simsun"/>
          <w:color w:val="000000"/>
          <w:sz w:val="24"/>
          <w:szCs w:val="24"/>
        </w:rPr>
        <w:t xml:space="preserve"/>
      </w:r>
    </w:p>
    <w:sectPr>
      <w:pgSz w:w="12240" w:h="15840" w:code="1"/>
      <w:pgMar w:top="1440" w:right="1440" w:bottom="1440" w:left="1440"/>
    </w:sectPr>
  </w:body>
</w:document>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s>

</file>

<file path=docProps/app.xml><?xml version="1.0" encoding="utf-8"?>
<properties:Properties xmlns:properties="http://schemas.openxmlformats.org/officeDocument/2006/extended-properties" xmlns:vt="http://schemas.openxmlformats.org/officeDocument/2006/docPropsVTypes">
  <properties:Application>docx4j</properties:Application>
  <properties:AppVersion>3.2.2</properties:AppVersion>
</properties:Properties>
</file>

<file path=docProps/core.xml><?xml version="1.0" encoding="utf-8"?>
<cp:coreProperties xmlns:cp="http://schemas.openxmlformats.org/package/2006/metadata/core-properties" xmlns:dcterms="http://purl.org/dc/terms/" xmlns:dc="http://purl.org/dc/elements/1.1/">
  <dc:creator>iask</dc:creator>
  <cp:lastModifiedBy>iask</cp:lastModifiedBy>
</cp:coreProperties>
</file>