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40"/>
        <w:ind w:left="1060"/>
      </w:pPr>
      <w:r>
        <w:rPr>
          <w:rFonts w:ascii="Arial" w:eastAsia="Arial"/>
        </w:rPr>
        <w:t>202</w:t>
      </w:r>
      <w:r>
        <w:rPr>
          <w:rFonts w:hint="eastAsia" w:ascii="Arial"/>
          <w:lang w:val="en-US" w:eastAsia="zh-CN"/>
        </w:rPr>
        <w:t>2</w:t>
      </w:r>
      <w:r>
        <w:t>年安全生产月安全知识竞赛题库（附题目答案）</w:t>
      </w:r>
    </w:p>
    <w:p>
      <w:pPr>
        <w:pStyle w:val="4"/>
        <w:spacing w:before="350"/>
      </w:pPr>
      <w:r>
        <w:t>一、单选题</w:t>
      </w:r>
    </w:p>
    <w:p>
      <w:pPr>
        <w:pStyle w:val="4"/>
        <w:tabs>
          <w:tab w:val="left" w:pos="6079"/>
        </w:tabs>
        <w:spacing w:before="299"/>
      </w:pPr>
      <w:r>
        <w:rPr>
          <w:rFonts w:ascii="Arial" w:eastAsia="Arial"/>
        </w:rPr>
        <w:t>1</w:t>
      </w:r>
      <w:r>
        <w:rPr>
          <w:spacing w:val="20"/>
        </w:rPr>
        <w:t>、</w:t>
      </w:r>
      <w:r>
        <w:rPr>
          <w:rFonts w:ascii="Arial" w:eastAsia="Arial"/>
        </w:rPr>
        <w:t>202</w:t>
      </w:r>
      <w:r>
        <w:rPr>
          <w:rFonts w:hint="eastAsia" w:ascii="Arial"/>
          <w:lang w:val="en-US" w:eastAsia="zh-CN"/>
        </w:rPr>
        <w:t>2</w:t>
      </w:r>
      <w:r>
        <w:t>年安全生产月的主题是（</w:t>
      </w:r>
      <w:r>
        <w:rPr>
          <w:rFonts w:ascii="Arial" w:eastAsia="Arial"/>
          <w:spacing w:val="-31"/>
        </w:rPr>
        <w:t>A</w:t>
      </w:r>
      <w:r>
        <w:rPr>
          <w:spacing w:val="-31"/>
        </w:rPr>
        <w:t>）</w:t>
      </w:r>
    </w:p>
    <w:p>
      <w:pPr>
        <w:pStyle w:val="4"/>
        <w:tabs>
          <w:tab w:val="left" w:pos="6060"/>
        </w:tabs>
        <w:spacing w:before="279" w:line="396" w:lineRule="auto"/>
        <w:ind w:right="1719"/>
        <w:rPr>
          <w:rFonts w:hint="eastAsia" w:ascii="宋体" w:hAnsi="宋体" w:eastAsia="宋体" w:cs="宋体"/>
          <w:b w:val="0"/>
          <w:bCs w:val="0"/>
          <w:sz w:val="36"/>
          <w:szCs w:val="36"/>
        </w:rPr>
      </w:pPr>
      <w:r>
        <w:rPr>
          <w:rFonts w:hint="eastAsia" w:ascii="宋体" w:hAnsi="宋体" w:eastAsia="宋体" w:cs="宋体"/>
          <w:b w:val="0"/>
          <w:bCs w:val="0"/>
          <w:spacing w:val="-41"/>
          <w:sz w:val="36"/>
          <w:szCs w:val="36"/>
        </w:rPr>
        <w:t>A．</w:t>
      </w:r>
      <w:r>
        <w:rPr>
          <w:rFonts w:hint="eastAsia" w:cs="宋体"/>
          <w:b w:val="0"/>
          <w:bCs w:val="0"/>
          <w:sz w:val="36"/>
          <w:szCs w:val="36"/>
          <w:lang w:val="en-US" w:eastAsia="zh-CN"/>
        </w:rPr>
        <w:t>遵守安全生产法，当好第一责任人</w:t>
      </w:r>
      <w:bookmarkStart w:id="0" w:name="_GoBack"/>
      <w:bookmarkEnd w:id="0"/>
      <w:r>
        <w:rPr>
          <w:rFonts w:hint="eastAsia" w:ascii="宋体" w:hAnsi="宋体" w:eastAsia="宋体" w:cs="宋体"/>
          <w:b w:val="0"/>
          <w:bCs w:val="0"/>
          <w:sz w:val="36"/>
          <w:szCs w:val="36"/>
        </w:rPr>
        <w:tab/>
      </w:r>
      <w:r>
        <w:rPr>
          <w:rFonts w:hint="eastAsia" w:ascii="宋体" w:hAnsi="宋体" w:eastAsia="宋体" w:cs="宋体"/>
          <w:b w:val="0"/>
          <w:bCs w:val="0"/>
          <w:sz w:val="36"/>
          <w:szCs w:val="36"/>
        </w:rPr>
        <w:t>B</w:t>
      </w:r>
      <w:r>
        <w:rPr>
          <w:rFonts w:hint="eastAsia" w:ascii="宋体" w:hAnsi="宋体" w:eastAsia="宋体" w:cs="宋体"/>
          <w:b w:val="0"/>
          <w:bCs w:val="0"/>
          <w:spacing w:val="39"/>
          <w:sz w:val="36"/>
          <w:szCs w:val="36"/>
        </w:rPr>
        <w:t xml:space="preserve"> </w:t>
      </w:r>
      <w:r>
        <w:rPr>
          <w:rFonts w:hint="eastAsia" w:ascii="宋体" w:hAnsi="宋体" w:eastAsia="宋体" w:cs="宋体"/>
          <w:b w:val="0"/>
          <w:bCs w:val="0"/>
          <w:spacing w:val="-40"/>
          <w:sz w:val="36"/>
          <w:szCs w:val="36"/>
        </w:rPr>
        <w:t>．</w:t>
      </w:r>
      <w:r>
        <w:rPr>
          <w:rFonts w:hint="eastAsia" w:ascii="宋体" w:hAnsi="宋体" w:eastAsia="宋体" w:cs="宋体"/>
          <w:b w:val="0"/>
          <w:bCs w:val="0"/>
          <w:sz w:val="36"/>
          <w:szCs w:val="36"/>
        </w:rPr>
        <w:t>安全第一，</w:t>
      </w:r>
      <w:r>
        <w:rPr>
          <w:rFonts w:hint="eastAsia" w:ascii="宋体" w:hAnsi="宋体" w:eastAsia="宋体" w:cs="宋体"/>
          <w:b w:val="0"/>
          <w:bCs w:val="0"/>
          <w:spacing w:val="-99"/>
          <w:sz w:val="36"/>
          <w:szCs w:val="36"/>
        </w:rPr>
        <w:t xml:space="preserve"> </w:t>
      </w:r>
      <w:r>
        <w:rPr>
          <w:rFonts w:hint="eastAsia" w:ascii="宋体" w:hAnsi="宋体" w:eastAsia="宋体" w:cs="宋体"/>
          <w:b w:val="0"/>
          <w:bCs w:val="0"/>
          <w:sz w:val="36"/>
          <w:szCs w:val="36"/>
        </w:rPr>
        <w:t>以人为本</w:t>
      </w:r>
      <w:r>
        <w:rPr>
          <w:rFonts w:hint="eastAsia" w:ascii="宋体" w:hAnsi="宋体" w:eastAsia="宋体" w:cs="宋体"/>
          <w:b w:val="0"/>
          <w:bCs w:val="0"/>
          <w:spacing w:val="41"/>
          <w:sz w:val="36"/>
          <w:szCs w:val="36"/>
        </w:rPr>
        <w:t xml:space="preserve"> </w:t>
      </w:r>
      <w:r>
        <w:rPr>
          <w:rFonts w:hint="eastAsia" w:ascii="宋体" w:hAnsi="宋体" w:eastAsia="宋体" w:cs="宋体"/>
          <w:b w:val="0"/>
          <w:bCs w:val="0"/>
          <w:spacing w:val="-11"/>
          <w:sz w:val="36"/>
          <w:szCs w:val="36"/>
        </w:rPr>
        <w:t>C．</w:t>
      </w:r>
      <w:r>
        <w:rPr>
          <w:rFonts w:hint="eastAsia" w:ascii="宋体" w:hAnsi="宋体" w:eastAsia="宋体" w:cs="宋体"/>
          <w:b w:val="0"/>
          <w:bCs w:val="0"/>
          <w:sz w:val="36"/>
          <w:szCs w:val="36"/>
        </w:rPr>
        <w:t>防风险</w:t>
      </w:r>
      <w:r>
        <w:rPr>
          <w:rFonts w:hint="eastAsia" w:ascii="宋体" w:hAnsi="宋体" w:eastAsia="宋体" w:cs="宋体"/>
          <w:b w:val="0"/>
          <w:bCs w:val="0"/>
          <w:spacing w:val="40"/>
          <w:sz w:val="36"/>
          <w:szCs w:val="36"/>
        </w:rPr>
        <w:t>、</w:t>
      </w:r>
      <w:r>
        <w:rPr>
          <w:rFonts w:hint="eastAsia" w:ascii="宋体" w:hAnsi="宋体" w:eastAsia="宋体" w:cs="宋体"/>
          <w:b w:val="0"/>
          <w:bCs w:val="0"/>
          <w:sz w:val="36"/>
          <w:szCs w:val="36"/>
        </w:rPr>
        <w:t>除隐患</w:t>
      </w:r>
      <w:r>
        <w:rPr>
          <w:rFonts w:hint="eastAsia" w:ascii="宋体" w:hAnsi="宋体" w:eastAsia="宋体" w:cs="宋体"/>
          <w:b w:val="0"/>
          <w:bCs w:val="0"/>
          <w:spacing w:val="-18"/>
          <w:sz w:val="36"/>
          <w:szCs w:val="36"/>
        </w:rPr>
        <w:t>、</w:t>
      </w:r>
      <w:r>
        <w:rPr>
          <w:rFonts w:hint="eastAsia" w:ascii="宋体" w:hAnsi="宋体" w:eastAsia="宋体" w:cs="宋体"/>
          <w:b w:val="0"/>
          <w:bCs w:val="0"/>
          <w:sz w:val="36"/>
          <w:szCs w:val="36"/>
        </w:rPr>
        <w:t xml:space="preserve">遏事故 </w:t>
      </w:r>
      <w:r>
        <w:rPr>
          <w:rFonts w:hint="eastAsia" w:ascii="宋体" w:hAnsi="宋体" w:eastAsia="宋体" w:cs="宋体"/>
          <w:b w:val="0"/>
          <w:bCs w:val="0"/>
          <w:spacing w:val="19"/>
          <w:sz w:val="36"/>
          <w:szCs w:val="36"/>
        </w:rPr>
        <w:t>D．</w:t>
      </w:r>
      <w:r>
        <w:rPr>
          <w:rFonts w:hint="eastAsia" w:ascii="宋体" w:hAnsi="宋体" w:eastAsia="宋体" w:cs="宋体"/>
          <w:b w:val="0"/>
          <w:bCs w:val="0"/>
          <w:i w:val="0"/>
          <w:iCs w:val="0"/>
          <w:caps w:val="0"/>
          <w:color w:val="333333"/>
          <w:spacing w:val="0"/>
          <w:sz w:val="36"/>
          <w:szCs w:val="36"/>
          <w:shd w:val="clear" w:fill="FFFFFF"/>
        </w:rPr>
        <w:t>“落实安全责任，推动安全发展”</w:t>
      </w:r>
    </w:p>
    <w:p>
      <w:pPr>
        <w:pStyle w:val="4"/>
        <w:tabs>
          <w:tab w:val="left" w:pos="5599"/>
        </w:tabs>
        <w:spacing w:line="459" w:lineRule="exact"/>
        <w:rPr>
          <w:rFonts w:ascii="Arial" w:hAnsi="Arial" w:eastAsia="Arial"/>
        </w:rPr>
      </w:pPr>
      <w:r>
        <w:rPr>
          <w:rFonts w:ascii="Arial" w:hAnsi="Arial" w:eastAsia="Arial"/>
        </w:rPr>
        <w:t>2</w:t>
      </w:r>
      <w:r>
        <w:t>、安全生产“五要素”是指：</w:t>
      </w:r>
      <w:r>
        <w:tab/>
      </w:r>
      <w:r>
        <w:rPr>
          <w:rFonts w:ascii="Arial" w:hAnsi="Arial" w:eastAsia="Arial"/>
        </w:rPr>
        <w:t>( C</w:t>
      </w:r>
      <w:r>
        <w:rPr>
          <w:rFonts w:ascii="Arial" w:hAnsi="Arial" w:eastAsia="Arial"/>
          <w:spacing w:val="-1"/>
        </w:rPr>
        <w:t xml:space="preserve"> </w:t>
      </w:r>
      <w:r>
        <w:rPr>
          <w:rFonts w:ascii="Arial" w:hAnsi="Arial" w:eastAsia="Arial"/>
        </w:rPr>
        <w:t>)</w:t>
      </w:r>
    </w:p>
    <w:p>
      <w:pPr>
        <w:pStyle w:val="4"/>
        <w:tabs>
          <w:tab w:val="left" w:pos="6759"/>
        </w:tabs>
        <w:spacing w:before="279" w:line="396" w:lineRule="auto"/>
        <w:ind w:right="3899"/>
      </w:pPr>
      <w:r>
        <w:rPr>
          <w:rFonts w:ascii="Arial" w:eastAsia="Arial"/>
          <w:spacing w:val="-21"/>
        </w:rPr>
        <w:t>A</w:t>
      </w:r>
      <w:r>
        <w:rPr>
          <w:spacing w:val="-21"/>
        </w:rPr>
        <w:t>．</w:t>
      </w:r>
      <w:r>
        <w:t>人、机、环境、管理、信息；</w:t>
      </w:r>
      <w:r>
        <w:tab/>
      </w:r>
      <w:r>
        <w:rPr>
          <w:rFonts w:ascii="Arial" w:eastAsia="Arial"/>
          <w:spacing w:val="-21"/>
        </w:rPr>
        <w:t>B</w:t>
      </w:r>
      <w:r>
        <w:rPr>
          <w:spacing w:val="-21"/>
        </w:rPr>
        <w:t>．</w:t>
      </w:r>
      <w:r>
        <w:t>人、物、能量、信息、设</w:t>
      </w:r>
      <w:r>
        <w:rPr>
          <w:spacing w:val="-18"/>
        </w:rPr>
        <w:t>备</w:t>
      </w:r>
      <w:r>
        <w:rPr>
          <w:rFonts w:ascii="Arial" w:eastAsia="Arial"/>
          <w:spacing w:val="-30"/>
        </w:rPr>
        <w:t>C</w:t>
      </w:r>
      <w:r>
        <w:rPr>
          <w:spacing w:val="-30"/>
        </w:rPr>
        <w:t>．</w:t>
      </w:r>
      <w:r>
        <w:t xml:space="preserve">安全文化、安全法制、安全责任、安全科技、安全投入；       </w:t>
      </w:r>
      <w:r>
        <w:rPr>
          <w:rFonts w:ascii="Arial" w:eastAsia="Arial"/>
          <w:spacing w:val="-30"/>
        </w:rPr>
        <w:t>D</w:t>
      </w:r>
      <w:r>
        <w:rPr>
          <w:spacing w:val="-30"/>
        </w:rPr>
        <w:t>．</w:t>
      </w:r>
      <w:r>
        <w:t>监察、监管、教育、培训、工程。</w:t>
      </w:r>
    </w:p>
    <w:p>
      <w:pPr>
        <w:pStyle w:val="4"/>
        <w:tabs>
          <w:tab w:val="left" w:pos="5619"/>
          <w:tab w:val="left" w:pos="6099"/>
        </w:tabs>
        <w:spacing w:line="384" w:lineRule="auto"/>
        <w:ind w:right="2239"/>
      </w:pPr>
      <w:r>
        <w:rPr>
          <w:rFonts w:ascii="Arial" w:eastAsia="Arial"/>
        </w:rPr>
        <w:t>3</w:t>
      </w:r>
      <w:r>
        <w:t>、事故隐患泛指生产系统中（</w:t>
      </w:r>
      <w:r>
        <w:tab/>
      </w:r>
      <w:r>
        <w:rPr>
          <w:rFonts w:ascii="Arial" w:eastAsia="Arial"/>
        </w:rPr>
        <w:t>C</w:t>
      </w:r>
      <w:r>
        <w:rPr>
          <w:rFonts w:ascii="Arial" w:eastAsia="Arial"/>
        </w:rPr>
        <w:tab/>
      </w:r>
      <w:r>
        <w:t>）的人的不安全行为、物的不安全状态和管</w:t>
      </w:r>
      <w:r>
        <w:rPr>
          <w:spacing w:val="-18"/>
        </w:rPr>
        <w:t>理</w:t>
      </w:r>
      <w:r>
        <w:t>上的缺陷。</w:t>
      </w:r>
    </w:p>
    <w:p>
      <w:pPr>
        <w:pStyle w:val="4"/>
        <w:tabs>
          <w:tab w:val="left" w:pos="3759"/>
        </w:tabs>
        <w:spacing w:before="20" w:line="384" w:lineRule="auto"/>
        <w:ind w:right="9679"/>
      </w:pPr>
      <w:r>
        <w:rPr>
          <w:rFonts w:ascii="Arial" w:eastAsia="Arial"/>
          <w:spacing w:val="-21"/>
        </w:rPr>
        <w:t>A</w:t>
      </w:r>
      <w:r>
        <w:rPr>
          <w:spacing w:val="-21"/>
        </w:rPr>
        <w:t xml:space="preserve">． </w:t>
      </w:r>
      <w:r>
        <w:t xml:space="preserve">经 过 评 估 </w:t>
      </w:r>
      <w:r>
        <w:rPr>
          <w:spacing w:val="126"/>
        </w:rPr>
        <w:t xml:space="preserve"> </w:t>
      </w:r>
      <w:r>
        <w:rPr>
          <w:rFonts w:ascii="Arial" w:eastAsia="Arial"/>
          <w:spacing w:val="19"/>
        </w:rPr>
        <w:t>B</w:t>
      </w:r>
      <w:r>
        <w:rPr>
          <w:spacing w:val="19"/>
        </w:rPr>
        <w:t xml:space="preserve">． </w:t>
      </w:r>
      <w:r>
        <w:t xml:space="preserve">存 在 </w:t>
      </w:r>
      <w:r>
        <w:rPr>
          <w:rFonts w:ascii="Arial" w:eastAsia="Arial"/>
          <w:spacing w:val="-30"/>
        </w:rPr>
        <w:t>C</w:t>
      </w:r>
      <w:r>
        <w:rPr>
          <w:spacing w:val="-30"/>
        </w:rPr>
        <w:t>．</w:t>
      </w:r>
      <w:r>
        <w:t>可导致事故发生</w:t>
      </w:r>
      <w:r>
        <w:tab/>
      </w:r>
      <w:r>
        <w:rPr>
          <w:rFonts w:ascii="Arial" w:eastAsia="Arial"/>
          <w:spacing w:val="19"/>
        </w:rPr>
        <w:t>D</w:t>
      </w:r>
      <w:r>
        <w:rPr>
          <w:spacing w:val="19"/>
        </w:rPr>
        <w:t>．</w:t>
      </w:r>
      <w:r>
        <w:t>不容忽</w:t>
      </w:r>
      <w:r>
        <w:rPr>
          <w:spacing w:val="-17"/>
        </w:rPr>
        <w:t>视</w:t>
      </w:r>
    </w:p>
    <w:p>
      <w:pPr>
        <w:pStyle w:val="4"/>
        <w:tabs>
          <w:tab w:val="left" w:pos="3199"/>
          <w:tab w:val="left" w:pos="6279"/>
          <w:tab w:val="left" w:pos="6759"/>
        </w:tabs>
        <w:spacing w:before="24" w:line="391" w:lineRule="auto"/>
        <w:ind w:right="2719"/>
      </w:pPr>
      <w:r>
        <w:rPr>
          <w:rFonts w:ascii="Arial" w:hAnsi="Arial" w:eastAsia="Arial"/>
        </w:rPr>
        <w:t>4</w:t>
      </w:r>
      <w:r>
        <w:t>、根据能量转移理论的概念，能量逆流于人体造成的伤害分为两类。其中，</w:t>
      </w:r>
      <w:r>
        <w:rPr>
          <w:spacing w:val="-19"/>
        </w:rPr>
        <w:t>第</w:t>
      </w:r>
      <w:r>
        <w:t>一类伤害是指（</w:t>
      </w:r>
      <w:r>
        <w:tab/>
      </w:r>
      <w:r>
        <w:rPr>
          <w:rFonts w:ascii="Arial" w:hAnsi="Arial" w:eastAsia="Arial"/>
        </w:rPr>
        <w:t xml:space="preserve">C                                                                                 </w:t>
      </w:r>
      <w:r>
        <w:rPr>
          <w:rFonts w:ascii="Arial" w:hAnsi="Arial" w:eastAsia="Arial"/>
          <w:spacing w:val="22"/>
        </w:rPr>
        <w:t xml:space="preserve"> </w:t>
      </w:r>
      <w:r>
        <w:rPr>
          <w:spacing w:val="-160"/>
        </w:rPr>
        <w:t xml:space="preserve">） </w:t>
      </w:r>
      <w:r>
        <w:t>。</w:t>
      </w:r>
      <w:r>
        <w:rPr>
          <w:rFonts w:ascii="Arial" w:hAnsi="Arial" w:eastAsia="Arial"/>
          <w:spacing w:val="-21"/>
        </w:rPr>
        <w:t>A</w:t>
      </w:r>
      <w:r>
        <w:rPr>
          <w:spacing w:val="-21"/>
        </w:rPr>
        <w:t>．</w:t>
      </w:r>
      <w:r>
        <w:t xml:space="preserve">由于影响了局部或全身性能量交换引起的伤害，如冻伤等。           </w:t>
      </w:r>
      <w:r>
        <w:rPr>
          <w:rFonts w:ascii="Arial" w:hAnsi="Arial" w:eastAsia="Arial"/>
          <w:spacing w:val="-21"/>
        </w:rPr>
        <w:t>B</w:t>
      </w:r>
      <w:r>
        <w:rPr>
          <w:spacing w:val="-21"/>
        </w:rPr>
        <w:t>．</w:t>
      </w:r>
      <w:r>
        <w:t>不正常的或不希望的能量释放造成的局部或全身性的伤害，如中毒伤害等</w:t>
      </w:r>
      <w:r>
        <w:rPr>
          <w:spacing w:val="-19"/>
        </w:rPr>
        <w:t>。</w:t>
      </w:r>
      <w:r>
        <w:rPr>
          <w:rFonts w:ascii="Arial" w:hAnsi="Arial" w:eastAsia="Arial"/>
          <w:spacing w:val="-30"/>
        </w:rPr>
        <w:t>C</w:t>
      </w:r>
      <w:r>
        <w:rPr>
          <w:spacing w:val="-30"/>
        </w:rPr>
        <w:t>．</w:t>
      </w:r>
      <w:r>
        <w:t>由于能量超过人体的损伤临界值导致局部或全身性的伤害，如物体打击伤</w:t>
      </w:r>
      <w:r>
        <w:rPr>
          <w:spacing w:val="-19"/>
        </w:rPr>
        <w:t>害</w:t>
      </w:r>
      <w:r>
        <w:t xml:space="preserve">等 。                                                              </w:t>
      </w:r>
      <w:r>
        <w:rPr>
          <w:rFonts w:ascii="Arial" w:hAnsi="Arial" w:eastAsia="Arial"/>
          <w:spacing w:val="-30"/>
        </w:rPr>
        <w:t>D</w:t>
      </w:r>
      <w:r>
        <w:rPr>
          <w:spacing w:val="-30"/>
        </w:rPr>
        <w:t>．</w:t>
      </w:r>
      <w:r>
        <w:t xml:space="preserve">由于接触的能量不能被屏蔽导致的局部或全身性的伤害，如触电伤害等。 </w:t>
      </w:r>
      <w:r>
        <w:rPr>
          <w:rFonts w:ascii="Arial" w:hAnsi="Arial" w:eastAsia="Arial"/>
        </w:rPr>
        <w:t>5</w:t>
      </w:r>
      <w:r>
        <w:rPr>
          <w:spacing w:val="-160"/>
        </w:rPr>
        <w:t>、</w:t>
      </w:r>
      <w:r>
        <w:t>“动态相关性原则”告诉我们（</w:t>
      </w:r>
      <w:r>
        <w:tab/>
      </w:r>
      <w:r>
        <w:rPr>
          <w:rFonts w:ascii="Arial" w:hAnsi="Arial" w:eastAsia="Arial"/>
        </w:rPr>
        <w:t>B</w:t>
      </w:r>
      <w:r>
        <w:rPr>
          <w:rFonts w:ascii="Arial" w:hAnsi="Arial" w:eastAsia="Arial"/>
        </w:rPr>
        <w:tab/>
      </w:r>
      <w:r>
        <w:rPr>
          <w:spacing w:val="-160"/>
        </w:rPr>
        <w:t xml:space="preserve">） </w:t>
      </w:r>
      <w:r>
        <w:t xml:space="preserve">。                            </w:t>
      </w:r>
      <w:r>
        <w:rPr>
          <w:rFonts w:ascii="Arial" w:hAnsi="Arial" w:eastAsia="Arial"/>
          <w:spacing w:val="-21"/>
        </w:rPr>
        <w:t>A</w:t>
      </w:r>
      <w:r>
        <w:rPr>
          <w:spacing w:val="-21"/>
        </w:rPr>
        <w:t>．</w:t>
      </w:r>
      <w:r>
        <w:t xml:space="preserve">只有掌握事故发生的规律性，才能保证安全生产系统处于安全状态。   </w:t>
      </w:r>
      <w:r>
        <w:rPr>
          <w:rFonts w:ascii="Arial" w:hAnsi="Arial" w:eastAsia="Arial"/>
          <w:spacing w:val="-21"/>
        </w:rPr>
        <w:t>B</w:t>
      </w:r>
      <w:r>
        <w:rPr>
          <w:spacing w:val="-21"/>
        </w:rPr>
        <w:t>．</w:t>
      </w:r>
      <w:r>
        <w:t xml:space="preserve">如果管理系统的各要素都处于静止状态，就不会发生事故。           </w:t>
      </w:r>
      <w:r>
        <w:rPr>
          <w:rFonts w:ascii="Arial" w:hAnsi="Arial" w:eastAsia="Arial"/>
          <w:spacing w:val="-30"/>
        </w:rPr>
        <w:t>C</w:t>
      </w:r>
      <w:r>
        <w:rPr>
          <w:spacing w:val="-30"/>
        </w:rPr>
        <w:t>．</w:t>
      </w:r>
      <w:r>
        <w:t xml:space="preserve">推动管理活动的基本力量是人，因此，管理必须激发人的工作能力。   </w:t>
      </w:r>
      <w:r>
        <w:rPr>
          <w:rFonts w:ascii="Arial" w:hAnsi="Arial" w:eastAsia="Arial"/>
          <w:spacing w:val="-30"/>
        </w:rPr>
        <w:t>D</w:t>
      </w:r>
      <w:r>
        <w:rPr>
          <w:spacing w:val="-30"/>
        </w:rPr>
        <w:t>．</w:t>
      </w:r>
      <w:r>
        <w:t>激发人的内在潜力，使其充分发挥积极性、主动性和创造性。</w:t>
      </w:r>
    </w:p>
    <w:p>
      <w:pPr>
        <w:pStyle w:val="4"/>
        <w:tabs>
          <w:tab w:val="left" w:pos="8299"/>
        </w:tabs>
        <w:spacing w:before="18" w:line="396" w:lineRule="auto"/>
        <w:ind w:right="2119"/>
      </w:pPr>
      <w:r>
        <w:rPr>
          <w:rFonts w:ascii="Arial" w:hAnsi="Arial" w:eastAsia="Arial"/>
        </w:rPr>
        <w:t>6</w:t>
      </w:r>
      <w:r>
        <w:rPr>
          <w:spacing w:val="-40"/>
        </w:rPr>
        <w:t>、</w:t>
      </w:r>
      <w:r>
        <w:t>根</w:t>
      </w:r>
      <w:r>
        <w:rPr>
          <w:spacing w:val="20"/>
        </w:rPr>
        <w:t>据</w:t>
      </w:r>
      <w:r>
        <w:t>《特种劳动防护用品安全标志实施细则》</w:t>
      </w:r>
      <w:r>
        <w:rPr>
          <w:spacing w:val="79"/>
        </w:rPr>
        <w:t xml:space="preserve"> </w:t>
      </w:r>
      <w:r>
        <w:t>，特种劳动防护用品标志上盾</w:t>
      </w:r>
      <w:r>
        <w:rPr>
          <w:spacing w:val="-19"/>
        </w:rPr>
        <w:t>牌</w:t>
      </w:r>
      <w:r>
        <w:t>中间采用字母“</w:t>
      </w:r>
      <w:r>
        <w:rPr>
          <w:spacing w:val="20"/>
        </w:rPr>
        <w:t xml:space="preserve"> </w:t>
      </w:r>
      <w:r>
        <w:rPr>
          <w:rFonts w:ascii="Arial" w:hAnsi="Arial" w:eastAsia="Arial"/>
          <w:spacing w:val="-1"/>
        </w:rPr>
        <w:t>L</w:t>
      </w:r>
      <w:r>
        <w:rPr>
          <w:rFonts w:ascii="Arial" w:hAnsi="Arial" w:eastAsia="Arial"/>
          <w:spacing w:val="-61"/>
        </w:rPr>
        <w:t>A</w:t>
      </w:r>
      <w:r>
        <w:rPr>
          <w:spacing w:val="-180"/>
        </w:rPr>
        <w:t>”</w:t>
      </w:r>
      <w:r>
        <w:t>，其表示的含意是：</w:t>
      </w:r>
      <w:r>
        <w:rPr>
          <w:spacing w:val="-120"/>
        </w:rPr>
        <w:t xml:space="preserve"> </w:t>
      </w:r>
      <w:r>
        <w:rPr>
          <w:spacing w:val="20"/>
        </w:rPr>
        <w:t>“</w:t>
      </w:r>
      <w:r>
        <w:rPr>
          <w:rFonts w:ascii="Arial" w:hAnsi="Arial" w:eastAsia="Arial"/>
        </w:rPr>
        <w:t>( B )</w:t>
      </w:r>
      <w:r>
        <w:rPr>
          <w:rFonts w:ascii="Arial" w:hAnsi="Arial" w:eastAsia="Arial"/>
        </w:rPr>
        <w:tab/>
      </w:r>
      <w:r>
        <w:t>”之意。</w:t>
      </w:r>
    </w:p>
    <w:p>
      <w:pPr>
        <w:pStyle w:val="4"/>
        <w:spacing w:line="459" w:lineRule="exact"/>
      </w:pPr>
      <w:r>
        <w:rPr>
          <w:rFonts w:ascii="Arial" w:eastAsia="Arial"/>
        </w:rPr>
        <w:t>A</w:t>
      </w:r>
      <w:r>
        <w:t xml:space="preserve">．生产安全 </w:t>
      </w:r>
      <w:r>
        <w:rPr>
          <w:rFonts w:ascii="Arial" w:eastAsia="Arial"/>
        </w:rPr>
        <w:t>B</w:t>
      </w:r>
      <w:r>
        <w:t xml:space="preserve">．劳动安全 </w:t>
      </w:r>
      <w:r>
        <w:rPr>
          <w:rFonts w:ascii="Arial" w:eastAsia="Arial"/>
        </w:rPr>
        <w:t>C</w:t>
      </w:r>
      <w:r>
        <w:t xml:space="preserve">．人身安全 </w:t>
      </w:r>
      <w:r>
        <w:rPr>
          <w:rFonts w:ascii="Arial" w:eastAsia="Arial"/>
        </w:rPr>
        <w:t>D</w:t>
      </w:r>
      <w:r>
        <w:t>．劳保安全</w:t>
      </w:r>
    </w:p>
    <w:p>
      <w:pPr>
        <w:pStyle w:val="4"/>
        <w:tabs>
          <w:tab w:val="left" w:pos="3779"/>
        </w:tabs>
        <w:spacing w:before="279"/>
      </w:pPr>
      <w:r>
        <w:rPr>
          <w:rFonts w:ascii="Arial" w:eastAsia="Arial"/>
        </w:rPr>
        <w:t>7</w:t>
      </w:r>
      <w:r>
        <w:t>、从业人员在（</w:t>
      </w:r>
      <w:r>
        <w:rPr>
          <w:spacing w:val="19"/>
        </w:rPr>
        <w:t xml:space="preserve"> </w:t>
      </w:r>
      <w:r>
        <w:rPr>
          <w:rFonts w:ascii="Arial" w:eastAsia="Arial"/>
        </w:rPr>
        <w:t>A</w:t>
      </w:r>
      <w:r>
        <w:rPr>
          <w:rFonts w:ascii="Arial" w:eastAsia="Arial"/>
        </w:rPr>
        <w:tab/>
      </w:r>
      <w:r>
        <w:t>）人以下的生产经营单位，应当配备专职或者兼职的安全生</w:t>
      </w:r>
    </w:p>
    <w:p>
      <w:pPr>
        <w:spacing w:after="0"/>
        <w:sectPr>
          <w:type w:val="continuous"/>
          <w:pgSz w:w="19120" w:h="27060"/>
          <w:pgMar w:top="2520" w:right="1080" w:bottom="280" w:left="2500" w:header="720" w:footer="720" w:gutter="0"/>
          <w:cols w:space="720" w:num="1"/>
        </w:sectPr>
      </w:pPr>
    </w:p>
    <w:p>
      <w:pPr>
        <w:pStyle w:val="4"/>
        <w:spacing w:before="20" w:line="384" w:lineRule="auto"/>
        <w:ind w:right="2919"/>
      </w:pPr>
      <w:r>
        <w:t>产管理人员或者委托具有国家规定的相关专业技术资格的工程技术人员提供安全生产管理服务。</w:t>
      </w:r>
    </w:p>
    <w:p>
      <w:pPr>
        <w:pStyle w:val="4"/>
        <w:spacing w:before="24"/>
        <w:rPr>
          <w:rFonts w:ascii="Arial" w:eastAsia="Arial"/>
        </w:rPr>
      </w:pPr>
      <w:r>
        <w:rPr>
          <w:rFonts w:ascii="Arial" w:eastAsia="Arial"/>
          <w:spacing w:val="-5"/>
        </w:rPr>
        <w:t>A</w:t>
      </w:r>
      <w:r>
        <w:rPr>
          <w:spacing w:val="-5"/>
        </w:rPr>
        <w:t>．</w:t>
      </w:r>
      <w:r>
        <w:rPr>
          <w:rFonts w:ascii="Arial" w:eastAsia="Arial"/>
          <w:spacing w:val="-5"/>
        </w:rPr>
        <w:t>300</w:t>
      </w:r>
      <w:r>
        <w:rPr>
          <w:rFonts w:ascii="Arial" w:eastAsia="Arial"/>
          <w:spacing w:val="2"/>
        </w:rPr>
        <w:t xml:space="preserve"> </w:t>
      </w:r>
      <w:r>
        <w:rPr>
          <w:rFonts w:ascii="Arial" w:eastAsia="Arial"/>
          <w:spacing w:val="11"/>
        </w:rPr>
        <w:t>B</w:t>
      </w:r>
      <w:r>
        <w:rPr>
          <w:spacing w:val="11"/>
        </w:rPr>
        <w:t>．</w:t>
      </w:r>
      <w:r>
        <w:rPr>
          <w:rFonts w:ascii="Arial" w:eastAsia="Arial"/>
          <w:spacing w:val="11"/>
        </w:rPr>
        <w:t>250</w:t>
      </w:r>
    </w:p>
    <w:p>
      <w:pPr>
        <w:pStyle w:val="4"/>
        <w:spacing w:before="298"/>
        <w:rPr>
          <w:rFonts w:ascii="Arial" w:eastAsia="Arial"/>
        </w:rPr>
      </w:pPr>
      <w:r>
        <w:rPr>
          <w:rFonts w:ascii="Arial" w:eastAsia="Arial"/>
          <w:spacing w:val="-9"/>
        </w:rPr>
        <w:t>C</w:t>
      </w:r>
      <w:r>
        <w:rPr>
          <w:spacing w:val="-9"/>
        </w:rPr>
        <w:t>．</w:t>
      </w:r>
      <w:r>
        <w:rPr>
          <w:rFonts w:ascii="Arial" w:eastAsia="Arial"/>
          <w:spacing w:val="-9"/>
        </w:rPr>
        <w:t>200</w:t>
      </w:r>
      <w:r>
        <w:rPr>
          <w:rFonts w:ascii="Arial" w:eastAsia="Arial"/>
          <w:spacing w:val="3"/>
        </w:rPr>
        <w:t xml:space="preserve"> </w:t>
      </w:r>
      <w:r>
        <w:rPr>
          <w:rFonts w:ascii="Arial" w:eastAsia="Arial"/>
          <w:spacing w:val="7"/>
        </w:rPr>
        <w:t>D</w:t>
      </w:r>
      <w:r>
        <w:rPr>
          <w:spacing w:val="7"/>
        </w:rPr>
        <w:t>．</w:t>
      </w:r>
      <w:r>
        <w:rPr>
          <w:rFonts w:ascii="Arial" w:eastAsia="Arial"/>
          <w:spacing w:val="7"/>
        </w:rPr>
        <w:t>350</w:t>
      </w:r>
    </w:p>
    <w:p>
      <w:pPr>
        <w:pStyle w:val="4"/>
        <w:tabs>
          <w:tab w:val="left" w:pos="6079"/>
          <w:tab w:val="left" w:pos="6859"/>
          <w:tab w:val="left" w:pos="11499"/>
          <w:tab w:val="left" w:pos="11979"/>
        </w:tabs>
        <w:spacing w:before="299" w:line="391" w:lineRule="auto"/>
        <w:ind w:right="3019"/>
      </w:pPr>
      <w:r>
        <w:rPr>
          <w:rFonts w:ascii="Arial" w:eastAsia="Arial"/>
        </w:rPr>
        <w:t>8</w:t>
      </w:r>
      <w:r>
        <w:t>、不属于生产经营单位主要负责人安全生产教育培训内容的是（</w:t>
      </w:r>
      <w:r>
        <w:tab/>
      </w:r>
      <w:r>
        <w:rPr>
          <w:rFonts w:ascii="Arial" w:eastAsia="Arial"/>
        </w:rPr>
        <w:t>A</w:t>
      </w:r>
      <w:r>
        <w:rPr>
          <w:rFonts w:ascii="Arial" w:eastAsia="Arial"/>
        </w:rPr>
        <w:tab/>
      </w:r>
      <w:r>
        <w:rPr>
          <w:spacing w:val="-180"/>
        </w:rPr>
        <w:t>）</w:t>
      </w:r>
      <w:r>
        <w:rPr>
          <w:spacing w:val="-18"/>
        </w:rPr>
        <w:t>。</w:t>
      </w:r>
      <w:r>
        <w:rPr>
          <w:rFonts w:ascii="Arial" w:eastAsia="Arial"/>
          <w:spacing w:val="-21"/>
        </w:rPr>
        <w:t>A</w:t>
      </w:r>
      <w:r>
        <w:rPr>
          <w:spacing w:val="-21"/>
        </w:rPr>
        <w:t>．</w:t>
      </w:r>
      <w:r>
        <w:t>工伤保险的政策、法律、法规</w:t>
      </w:r>
      <w:r>
        <w:tab/>
      </w:r>
      <w:r>
        <w:rPr>
          <w:rFonts w:ascii="Arial" w:eastAsia="Arial"/>
        </w:rPr>
        <w:t xml:space="preserve">B            </w:t>
      </w:r>
      <w:r>
        <w:rPr>
          <w:rFonts w:ascii="Arial" w:eastAsia="Arial"/>
          <w:spacing w:val="21"/>
        </w:rPr>
        <w:t xml:space="preserve"> </w:t>
      </w:r>
      <w:r>
        <w:t>．安全生产管理知识和方法</w:t>
      </w:r>
      <w:r>
        <w:rPr>
          <w:rFonts w:ascii="Arial" w:eastAsia="Arial"/>
          <w:spacing w:val="-30"/>
        </w:rPr>
        <w:t>C</w:t>
      </w:r>
      <w:r>
        <w:rPr>
          <w:spacing w:val="-30"/>
        </w:rPr>
        <w:t>．</w:t>
      </w:r>
      <w:r>
        <w:t>国家有关安全生产的方针、政策等</w:t>
      </w:r>
      <w:r>
        <w:tab/>
      </w:r>
      <w:r>
        <w:rPr>
          <w:rFonts w:ascii="Arial" w:eastAsia="Arial"/>
          <w:spacing w:val="9"/>
        </w:rPr>
        <w:t>D</w:t>
      </w:r>
      <w:r>
        <w:rPr>
          <w:spacing w:val="9"/>
        </w:rPr>
        <w:t>．</w:t>
      </w:r>
      <w:r>
        <w:t>典型事故案例分析</w:t>
      </w:r>
    </w:p>
    <w:p>
      <w:pPr>
        <w:pStyle w:val="4"/>
        <w:tabs>
          <w:tab w:val="left" w:pos="4539"/>
          <w:tab w:val="left" w:pos="5319"/>
          <w:tab w:val="left" w:pos="8019"/>
          <w:tab w:val="left" w:pos="8499"/>
        </w:tabs>
        <w:spacing w:before="5" w:line="391" w:lineRule="auto"/>
        <w:ind w:right="5619"/>
      </w:pPr>
      <w:r>
        <w:rPr>
          <w:rFonts w:ascii="Arial" w:eastAsia="Arial"/>
        </w:rPr>
        <w:t>9</w:t>
      </w:r>
      <w:r>
        <w:t>、特种作业人员安全技术考核的内容包括（</w:t>
      </w:r>
      <w:r>
        <w:tab/>
      </w:r>
      <w:r>
        <w:rPr>
          <w:rFonts w:ascii="Arial" w:eastAsia="Arial"/>
        </w:rPr>
        <w:t>D</w:t>
      </w:r>
      <w:r>
        <w:rPr>
          <w:rFonts w:ascii="Arial" w:eastAsia="Arial"/>
        </w:rPr>
        <w:tab/>
      </w:r>
      <w:r>
        <w:rPr>
          <w:spacing w:val="-160"/>
        </w:rPr>
        <w:t xml:space="preserve">） </w:t>
      </w:r>
      <w:r>
        <w:t xml:space="preserve">。  </w:t>
      </w:r>
      <w:r>
        <w:rPr>
          <w:rFonts w:ascii="Arial" w:eastAsia="Arial"/>
          <w:spacing w:val="-21"/>
        </w:rPr>
        <w:t>A</w:t>
      </w:r>
      <w:r>
        <w:rPr>
          <w:spacing w:val="-21"/>
        </w:rPr>
        <w:t>．</w:t>
      </w:r>
      <w:r>
        <w:t>安全技术理论和事故案例</w:t>
      </w:r>
      <w:r>
        <w:tab/>
      </w:r>
      <w:r>
        <w:rPr>
          <w:rFonts w:ascii="Arial" w:eastAsia="Arial"/>
          <w:spacing w:val="19"/>
        </w:rPr>
        <w:t>B</w:t>
      </w:r>
      <w:r>
        <w:rPr>
          <w:spacing w:val="19"/>
        </w:rPr>
        <w:t>．</w:t>
      </w:r>
      <w:r>
        <w:t>有关法律法规和实际操</w:t>
      </w:r>
      <w:r>
        <w:rPr>
          <w:spacing w:val="-18"/>
        </w:rPr>
        <w:t>作</w:t>
      </w:r>
      <w:r>
        <w:rPr>
          <w:rFonts w:ascii="Arial" w:eastAsia="Arial"/>
          <w:spacing w:val="-30"/>
        </w:rPr>
        <w:t>C</w:t>
      </w:r>
      <w:r>
        <w:rPr>
          <w:spacing w:val="-30"/>
        </w:rPr>
        <w:t>．</w:t>
      </w:r>
      <w:r>
        <w:t>事故案例和实际操作</w:t>
      </w:r>
      <w:r>
        <w:tab/>
      </w:r>
      <w:r>
        <w:rPr>
          <w:rFonts w:ascii="Arial" w:eastAsia="Arial"/>
          <w:spacing w:val="9"/>
        </w:rPr>
        <w:t>D</w:t>
      </w:r>
      <w:r>
        <w:rPr>
          <w:spacing w:val="9"/>
        </w:rPr>
        <w:t>．</w:t>
      </w:r>
      <w:r>
        <w:t>安全技术理论和实际操作</w:t>
      </w:r>
    </w:p>
    <w:p>
      <w:pPr>
        <w:pStyle w:val="4"/>
        <w:tabs>
          <w:tab w:val="left" w:pos="7439"/>
          <w:tab w:val="left" w:pos="7919"/>
        </w:tabs>
        <w:spacing w:line="446" w:lineRule="exact"/>
      </w:pPr>
      <w:r>
        <w:rPr>
          <w:rFonts w:ascii="Arial" w:eastAsia="Arial"/>
        </w:rPr>
        <w:t>10</w:t>
      </w:r>
      <w:r>
        <w:t>、以下不属于安全教育培训方法的是（</w:t>
      </w:r>
      <w:r>
        <w:tab/>
      </w:r>
      <w:r>
        <w:rPr>
          <w:rFonts w:ascii="Arial" w:eastAsia="Arial"/>
        </w:rPr>
        <w:t>C</w:t>
      </w:r>
      <w:r>
        <w:rPr>
          <w:rFonts w:ascii="Arial" w:eastAsia="Arial"/>
        </w:rPr>
        <w:tab/>
      </w:r>
      <w:r>
        <w:rPr>
          <w:spacing w:val="-160"/>
        </w:rPr>
        <w:t>）</w:t>
      </w:r>
      <w:r>
        <w:t>。</w:t>
      </w:r>
    </w:p>
    <w:p>
      <w:pPr>
        <w:pStyle w:val="4"/>
        <w:tabs>
          <w:tab w:val="left" w:pos="3759"/>
        </w:tabs>
        <w:spacing w:before="298" w:line="396" w:lineRule="auto"/>
        <w:ind w:right="10039"/>
      </w:pPr>
      <w:r>
        <w:rPr>
          <w:rFonts w:ascii="Arial" w:eastAsia="Arial"/>
          <w:spacing w:val="-21"/>
        </w:rPr>
        <w:t>A</w:t>
      </w:r>
      <w:r>
        <w:rPr>
          <w:spacing w:val="-21"/>
        </w:rPr>
        <w:t>．</w:t>
      </w:r>
      <w:r>
        <w:t>实际操作演练法</w:t>
      </w:r>
      <w:r>
        <w:tab/>
      </w:r>
      <w:r>
        <w:rPr>
          <w:rFonts w:ascii="Arial" w:eastAsia="Arial"/>
        </w:rPr>
        <w:t>B</w:t>
      </w:r>
      <w:r>
        <w:rPr>
          <w:rFonts w:ascii="Arial" w:eastAsia="Arial"/>
          <w:spacing w:val="-41"/>
        </w:rPr>
        <w:t xml:space="preserve"> </w:t>
      </w:r>
      <w:r>
        <w:t>．讲授</w:t>
      </w:r>
      <w:r>
        <w:rPr>
          <w:spacing w:val="-18"/>
        </w:rPr>
        <w:t>法</w:t>
      </w:r>
      <w:r>
        <w:rPr>
          <w:rFonts w:ascii="Arial" w:eastAsia="Arial"/>
          <w:spacing w:val="-30"/>
        </w:rPr>
        <w:t>C</w:t>
      </w:r>
      <w:r>
        <w:rPr>
          <w:spacing w:val="-30"/>
        </w:rPr>
        <w:t>．</w:t>
      </w:r>
      <w:r>
        <w:t>自学提高法</w:t>
      </w:r>
      <w:r>
        <w:rPr>
          <w:spacing w:val="80"/>
        </w:rPr>
        <w:t xml:space="preserve"> </w:t>
      </w:r>
      <w:r>
        <w:rPr>
          <w:rFonts w:ascii="Arial" w:eastAsia="Arial"/>
          <w:spacing w:val="9"/>
        </w:rPr>
        <w:t>D</w:t>
      </w:r>
      <w:r>
        <w:rPr>
          <w:spacing w:val="9"/>
        </w:rPr>
        <w:t>．</w:t>
      </w:r>
      <w:r>
        <w:t>读书指导法</w:t>
      </w:r>
    </w:p>
    <w:p>
      <w:pPr>
        <w:pStyle w:val="4"/>
        <w:tabs>
          <w:tab w:val="left" w:pos="4439"/>
        </w:tabs>
        <w:spacing w:line="396" w:lineRule="auto"/>
        <w:ind w:right="2519"/>
      </w:pPr>
      <w:r>
        <w:rPr>
          <w:rFonts w:ascii="Arial" w:hAnsi="Arial" w:eastAsia="Arial"/>
        </w:rPr>
        <w:t>11</w:t>
      </w:r>
      <w:r>
        <w:t>、生产经营单位新建、改建、扩建工程项目安全设施“三同时”评价工作，</w:t>
      </w:r>
      <w:r>
        <w:rPr>
          <w:spacing w:val="-18"/>
        </w:rPr>
        <w:t>属</w:t>
      </w:r>
      <w:r>
        <w:t>于安全评价类型的</w:t>
      </w:r>
      <w:r>
        <w:rPr>
          <w:spacing w:val="40"/>
        </w:rPr>
        <w:t xml:space="preserve"> </w:t>
      </w:r>
      <w:r>
        <w:rPr>
          <w:rFonts w:ascii="Arial" w:hAnsi="Arial" w:eastAsia="Arial"/>
        </w:rPr>
        <w:t>( A )</w:t>
      </w:r>
      <w:r>
        <w:rPr>
          <w:rFonts w:ascii="Arial" w:hAnsi="Arial" w:eastAsia="Arial"/>
        </w:rPr>
        <w:tab/>
      </w:r>
      <w:r>
        <w:t>。</w:t>
      </w:r>
    </w:p>
    <w:p>
      <w:pPr>
        <w:pStyle w:val="4"/>
        <w:tabs>
          <w:tab w:val="left" w:pos="3379"/>
        </w:tabs>
        <w:spacing w:line="439" w:lineRule="exact"/>
      </w:pPr>
      <w:r>
        <w:rPr>
          <w:rFonts w:ascii="Arial" w:eastAsia="Arial"/>
          <w:spacing w:val="-21"/>
        </w:rPr>
        <w:t>A</w:t>
      </w:r>
      <w:r>
        <w:rPr>
          <w:spacing w:val="-21"/>
        </w:rPr>
        <w:t>．</w:t>
      </w:r>
      <w:r>
        <w:t>安全验收评价</w:t>
      </w:r>
      <w:r>
        <w:tab/>
      </w:r>
      <w:r>
        <w:rPr>
          <w:rFonts w:ascii="Arial" w:eastAsia="Arial"/>
          <w:spacing w:val="19"/>
        </w:rPr>
        <w:t>B</w:t>
      </w:r>
      <w:r>
        <w:rPr>
          <w:spacing w:val="19"/>
        </w:rPr>
        <w:t>．</w:t>
      </w:r>
      <w:r>
        <w:t>安全现状综合评价</w:t>
      </w:r>
    </w:p>
    <w:p>
      <w:pPr>
        <w:pStyle w:val="4"/>
        <w:tabs>
          <w:tab w:val="left" w:pos="3379"/>
        </w:tabs>
        <w:spacing w:before="297"/>
      </w:pPr>
      <w:r>
        <w:rPr>
          <w:rFonts w:ascii="Arial" w:eastAsia="Arial"/>
          <w:spacing w:val="-30"/>
        </w:rPr>
        <w:t>C</w:t>
      </w:r>
      <w:r>
        <w:rPr>
          <w:spacing w:val="-30"/>
        </w:rPr>
        <w:t>．</w:t>
      </w:r>
      <w:r>
        <w:t>专项安全评价</w:t>
      </w:r>
      <w:r>
        <w:tab/>
      </w:r>
      <w:r>
        <w:rPr>
          <w:rFonts w:ascii="Arial" w:eastAsia="Arial"/>
          <w:spacing w:val="9"/>
        </w:rPr>
        <w:t>D</w:t>
      </w:r>
      <w:r>
        <w:rPr>
          <w:spacing w:val="9"/>
        </w:rPr>
        <w:t>．</w:t>
      </w:r>
      <w:r>
        <w:t>安全预评价</w:t>
      </w:r>
    </w:p>
    <w:p>
      <w:pPr>
        <w:pStyle w:val="4"/>
        <w:tabs>
          <w:tab w:val="left" w:pos="7059"/>
          <w:tab w:val="left" w:pos="7539"/>
        </w:tabs>
        <w:spacing w:before="279" w:line="393" w:lineRule="auto"/>
        <w:ind w:right="7039"/>
      </w:pPr>
      <w:r>
        <w:rPr>
          <w:rFonts w:ascii="Arial" w:eastAsia="Arial"/>
        </w:rPr>
        <w:t>12</w:t>
      </w:r>
      <w:r>
        <w:t>、以下属于物体打击伤害的选项是（</w:t>
      </w:r>
      <w:r>
        <w:tab/>
      </w:r>
      <w:r>
        <w:rPr>
          <w:rFonts w:ascii="Arial" w:eastAsia="Arial"/>
        </w:rPr>
        <w:t>D</w:t>
      </w:r>
      <w:r>
        <w:rPr>
          <w:rFonts w:ascii="Arial" w:eastAsia="Arial"/>
        </w:rPr>
        <w:tab/>
      </w:r>
      <w:r>
        <w:rPr>
          <w:spacing w:val="-180"/>
        </w:rPr>
        <w:t>）</w:t>
      </w:r>
      <w:r>
        <w:t>。</w:t>
      </w:r>
      <w:r>
        <w:rPr>
          <w:rFonts w:ascii="Arial" w:eastAsia="Arial"/>
          <w:spacing w:val="-21"/>
        </w:rPr>
        <w:t>A</w:t>
      </w:r>
      <w:r>
        <w:rPr>
          <w:spacing w:val="-21"/>
        </w:rPr>
        <w:t>．</w:t>
      </w:r>
      <w:r>
        <w:t xml:space="preserve">建筑物坍塌，员工被水泥板砸伤           </w:t>
      </w:r>
      <w:r>
        <w:rPr>
          <w:rFonts w:ascii="Arial" w:eastAsia="Arial"/>
          <w:spacing w:val="-21"/>
        </w:rPr>
        <w:t>B</w:t>
      </w:r>
      <w:r>
        <w:rPr>
          <w:spacing w:val="-21"/>
        </w:rPr>
        <w:t>．</w:t>
      </w:r>
      <w:r>
        <w:t xml:space="preserve">起吊的重物脱落，将员工击伤             </w:t>
      </w:r>
      <w:r>
        <w:rPr>
          <w:rFonts w:ascii="Arial" w:eastAsia="Arial"/>
          <w:spacing w:val="-30"/>
        </w:rPr>
        <w:t>C</w:t>
      </w:r>
      <w:r>
        <w:rPr>
          <w:spacing w:val="-30"/>
        </w:rPr>
        <w:t>．</w:t>
      </w:r>
      <w:r>
        <w:t xml:space="preserve">员工不慎坠落，撞击到脚手架导致死亡     </w:t>
      </w:r>
      <w:r>
        <w:rPr>
          <w:rFonts w:ascii="Arial" w:eastAsia="Arial"/>
          <w:spacing w:val="-30"/>
        </w:rPr>
        <w:t>D</w:t>
      </w:r>
      <w:r>
        <w:rPr>
          <w:spacing w:val="-30"/>
        </w:rPr>
        <w:t>．</w:t>
      </w:r>
      <w:r>
        <w:t>脚手架上坠落的钢筋打击员工头部，导致其死</w:t>
      </w:r>
      <w:r>
        <w:rPr>
          <w:spacing w:val="-19"/>
        </w:rPr>
        <w:t>亡</w:t>
      </w:r>
    </w:p>
    <w:p>
      <w:pPr>
        <w:pStyle w:val="4"/>
        <w:tabs>
          <w:tab w:val="left" w:pos="7939"/>
        </w:tabs>
        <w:spacing w:line="439" w:lineRule="exact"/>
      </w:pPr>
      <w:r>
        <w:rPr>
          <w:rFonts w:ascii="Arial" w:eastAsia="Arial"/>
        </w:rPr>
        <w:t>13</w:t>
      </w:r>
      <w:r>
        <w:rPr>
          <w:spacing w:val="-60"/>
        </w:rPr>
        <w:t>、</w:t>
      </w:r>
      <w:r>
        <w:t>按照职业安全健康管理体系的实施要求，</w:t>
      </w:r>
      <w:r>
        <w:tab/>
      </w:r>
      <w:r>
        <w:t>下列哪些要素的活动需要建立并保</w:t>
      </w:r>
    </w:p>
    <w:p>
      <w:pPr>
        <w:pStyle w:val="4"/>
        <w:tabs>
          <w:tab w:val="left" w:pos="2519"/>
        </w:tabs>
        <w:spacing w:before="319"/>
      </w:pPr>
      <w:r>
        <w:t>持程序（</w:t>
      </w:r>
      <w:r>
        <w:rPr>
          <w:spacing w:val="40"/>
        </w:rPr>
        <w:t xml:space="preserve"> </w:t>
      </w:r>
      <w:r>
        <w:rPr>
          <w:rFonts w:ascii="Arial" w:eastAsia="Arial"/>
        </w:rPr>
        <w:t>A</w:t>
      </w:r>
      <w:r>
        <w:rPr>
          <w:rFonts w:ascii="Arial" w:eastAsia="Arial"/>
        </w:rPr>
        <w:tab/>
      </w:r>
      <w:r>
        <w:rPr>
          <w:spacing w:val="-180"/>
        </w:rPr>
        <w:t>）</w:t>
      </w:r>
      <w:r>
        <w:t>。</w:t>
      </w:r>
    </w:p>
    <w:p>
      <w:pPr>
        <w:pStyle w:val="4"/>
        <w:tabs>
          <w:tab w:val="left" w:pos="3379"/>
          <w:tab w:val="left" w:pos="4159"/>
        </w:tabs>
        <w:spacing w:before="278" w:line="396" w:lineRule="auto"/>
        <w:ind w:right="8639"/>
      </w:pPr>
      <w:r>
        <w:rPr>
          <w:rFonts w:ascii="Arial" w:eastAsia="Arial"/>
          <w:spacing w:val="-21"/>
        </w:rPr>
        <w:t>A</w:t>
      </w:r>
      <w:r>
        <w:rPr>
          <w:spacing w:val="-21"/>
        </w:rPr>
        <w:t>．</w:t>
      </w:r>
      <w:r>
        <w:t>管理评审活动</w:t>
      </w:r>
      <w:r>
        <w:tab/>
      </w:r>
      <w:r>
        <w:rPr>
          <w:rFonts w:ascii="Arial" w:eastAsia="Arial"/>
          <w:spacing w:val="19"/>
        </w:rPr>
        <w:t>B</w:t>
      </w:r>
      <w:r>
        <w:rPr>
          <w:spacing w:val="19"/>
        </w:rPr>
        <w:t>．</w:t>
      </w:r>
      <w:r>
        <w:t>机构与职责的确</w:t>
      </w:r>
      <w:r>
        <w:rPr>
          <w:spacing w:val="-18"/>
        </w:rPr>
        <w:t>定</w:t>
      </w:r>
      <w:r>
        <w:rPr>
          <w:rFonts w:ascii="Arial" w:eastAsia="Arial"/>
          <w:spacing w:val="-30"/>
        </w:rPr>
        <w:t>C</w:t>
      </w:r>
      <w:r>
        <w:rPr>
          <w:spacing w:val="-30"/>
        </w:rPr>
        <w:t>．</w:t>
      </w:r>
      <w:r>
        <w:t>目标的制定与传达</w:t>
      </w:r>
      <w:r>
        <w:tab/>
      </w:r>
      <w:r>
        <w:rPr>
          <w:rFonts w:ascii="Arial" w:eastAsia="Arial"/>
          <w:spacing w:val="9"/>
        </w:rPr>
        <w:t>D</w:t>
      </w:r>
      <w:r>
        <w:rPr>
          <w:spacing w:val="9"/>
        </w:rPr>
        <w:t>．</w:t>
      </w:r>
      <w:r>
        <w:t>审核活动</w:t>
      </w:r>
    </w:p>
    <w:p>
      <w:pPr>
        <w:pStyle w:val="4"/>
        <w:tabs>
          <w:tab w:val="left" w:pos="10039"/>
        </w:tabs>
        <w:spacing w:line="439" w:lineRule="exact"/>
      </w:pPr>
      <w:r>
        <w:rPr>
          <w:rFonts w:ascii="Arial" w:eastAsia="Arial"/>
        </w:rPr>
        <w:t>14</w:t>
      </w:r>
      <w:r>
        <w:t>、根据《国务院关于进一步加强安全生产工作的决定》</w:t>
      </w:r>
      <w:r>
        <w:tab/>
      </w:r>
      <w:r>
        <w:rPr>
          <w:rFonts w:ascii="Arial" w:eastAsia="Arial"/>
        </w:rPr>
        <w:t>(2004</w:t>
      </w:r>
      <w:r>
        <w:rPr>
          <w:rFonts w:ascii="Arial" w:eastAsia="Arial"/>
          <w:spacing w:val="59"/>
        </w:rPr>
        <w:t xml:space="preserve"> </w:t>
      </w:r>
      <w:r>
        <w:t>年</w:t>
      </w:r>
      <w:r>
        <w:rPr>
          <w:spacing w:val="-40"/>
        </w:rPr>
        <w:t xml:space="preserve"> </w:t>
      </w:r>
      <w:r>
        <w:rPr>
          <w:rFonts w:ascii="Arial" w:eastAsia="Arial"/>
        </w:rPr>
        <w:t>1</w:t>
      </w:r>
      <w:r>
        <w:rPr>
          <w:rFonts w:ascii="Arial" w:eastAsia="Arial"/>
          <w:spacing w:val="39"/>
        </w:rPr>
        <w:t xml:space="preserve"> </w:t>
      </w:r>
      <w:r>
        <w:t>月</w:t>
      </w:r>
      <w:r>
        <w:rPr>
          <w:spacing w:val="-40"/>
        </w:rPr>
        <w:t xml:space="preserve"> </w:t>
      </w:r>
      <w:r>
        <w:rPr>
          <w:rFonts w:ascii="Arial" w:eastAsia="Arial"/>
        </w:rPr>
        <w:t>9</w:t>
      </w:r>
      <w:r>
        <w:rPr>
          <w:rFonts w:ascii="Arial" w:eastAsia="Arial"/>
          <w:spacing w:val="19"/>
        </w:rPr>
        <w:t xml:space="preserve"> </w:t>
      </w:r>
      <w:r>
        <w:rPr>
          <w:spacing w:val="40"/>
        </w:rPr>
        <w:t>日</w:t>
      </w:r>
      <w:r>
        <w:rPr>
          <w:rFonts w:ascii="Arial" w:eastAsia="Arial"/>
        </w:rPr>
        <w:t>)</w:t>
      </w:r>
      <w:r>
        <w:rPr>
          <w:rFonts w:ascii="Arial" w:eastAsia="Arial"/>
          <w:spacing w:val="-40"/>
        </w:rPr>
        <w:t xml:space="preserve"> </w:t>
      </w:r>
      <w:r>
        <w:t>的</w:t>
      </w:r>
    </w:p>
    <w:p>
      <w:pPr>
        <w:pStyle w:val="4"/>
        <w:tabs>
          <w:tab w:val="left" w:pos="6179"/>
          <w:tab w:val="left" w:pos="7139"/>
        </w:tabs>
        <w:spacing w:before="299"/>
      </w:pPr>
      <w:r>
        <w:t>规定，我国的重大危险源监控分为</w:t>
      </w:r>
      <w:r>
        <w:tab/>
      </w:r>
      <w:r>
        <w:rPr>
          <w:rFonts w:ascii="Arial" w:eastAsia="Arial"/>
        </w:rPr>
        <w:t>( D</w:t>
      </w:r>
      <w:r>
        <w:rPr>
          <w:rFonts w:ascii="Arial" w:eastAsia="Arial"/>
          <w:spacing w:val="-1"/>
        </w:rPr>
        <w:t xml:space="preserve"> </w:t>
      </w:r>
      <w:r>
        <w:rPr>
          <w:rFonts w:ascii="Arial" w:eastAsia="Arial"/>
        </w:rPr>
        <w:t>)</w:t>
      </w:r>
      <w:r>
        <w:rPr>
          <w:rFonts w:ascii="Arial" w:eastAsia="Arial"/>
        </w:rPr>
        <w:tab/>
      </w:r>
      <w:r>
        <w:t>级。</w:t>
      </w:r>
    </w:p>
    <w:p>
      <w:pPr>
        <w:pStyle w:val="4"/>
        <w:tabs>
          <w:tab w:val="left" w:pos="1560"/>
          <w:tab w:val="left" w:pos="2119"/>
          <w:tab w:val="left" w:pos="3120"/>
          <w:tab w:val="left" w:pos="3659"/>
          <w:tab w:val="left" w:pos="4560"/>
        </w:tabs>
        <w:spacing w:before="299"/>
        <w:rPr>
          <w:rFonts w:ascii="Arial" w:eastAsia="Arial"/>
        </w:rPr>
      </w:pPr>
      <w:r>
        <w:rPr>
          <w:rFonts w:ascii="Arial" w:eastAsia="Arial"/>
          <w:spacing w:val="-7"/>
        </w:rPr>
        <w:t>A</w:t>
      </w:r>
      <w:r>
        <w:rPr>
          <w:spacing w:val="-7"/>
        </w:rPr>
        <w:t>．</w:t>
      </w:r>
      <w:r>
        <w:rPr>
          <w:rFonts w:ascii="Arial" w:eastAsia="Arial"/>
          <w:spacing w:val="-7"/>
        </w:rPr>
        <w:t>1</w:t>
      </w:r>
      <w:r>
        <w:rPr>
          <w:rFonts w:ascii="Arial" w:eastAsia="Arial"/>
          <w:spacing w:val="-7"/>
        </w:rPr>
        <w:tab/>
      </w:r>
      <w:r>
        <w:rPr>
          <w:rFonts w:ascii="Arial" w:eastAsia="Arial"/>
        </w:rPr>
        <w:t>B</w:t>
      </w:r>
      <w:r>
        <w:rPr>
          <w:rFonts w:ascii="Arial" w:eastAsia="Arial"/>
        </w:rPr>
        <w:tab/>
      </w:r>
      <w:r>
        <w:t>．</w:t>
      </w:r>
      <w:r>
        <w:rPr>
          <w:spacing w:val="-140"/>
        </w:rPr>
        <w:t xml:space="preserve"> </w:t>
      </w:r>
      <w:r>
        <w:rPr>
          <w:rFonts w:ascii="Arial" w:eastAsia="Arial"/>
        </w:rPr>
        <w:t>2</w:t>
      </w:r>
      <w:r>
        <w:rPr>
          <w:rFonts w:ascii="Arial" w:eastAsia="Arial"/>
        </w:rPr>
        <w:tab/>
      </w:r>
      <w:r>
        <w:rPr>
          <w:rFonts w:ascii="Arial" w:eastAsia="Arial"/>
        </w:rPr>
        <w:t>C</w:t>
      </w:r>
      <w:r>
        <w:rPr>
          <w:rFonts w:ascii="Arial" w:eastAsia="Arial"/>
        </w:rPr>
        <w:tab/>
      </w:r>
      <w:r>
        <w:t>．</w:t>
      </w:r>
      <w:r>
        <w:rPr>
          <w:spacing w:val="-140"/>
        </w:rPr>
        <w:t xml:space="preserve"> </w:t>
      </w:r>
      <w:r>
        <w:rPr>
          <w:rFonts w:ascii="Arial" w:eastAsia="Arial"/>
        </w:rPr>
        <w:t>3</w:t>
      </w:r>
      <w:r>
        <w:rPr>
          <w:rFonts w:ascii="Arial" w:eastAsia="Arial"/>
        </w:rPr>
        <w:tab/>
      </w:r>
      <w:r>
        <w:rPr>
          <w:rFonts w:ascii="Arial" w:eastAsia="Arial"/>
        </w:rPr>
        <w:t>D</w:t>
      </w:r>
      <w:r>
        <w:rPr>
          <w:rFonts w:ascii="Arial" w:eastAsia="Arial"/>
          <w:spacing w:val="99"/>
        </w:rPr>
        <w:t xml:space="preserve"> </w:t>
      </w:r>
      <w:r>
        <w:rPr>
          <w:spacing w:val="10"/>
        </w:rPr>
        <w:t>．</w:t>
      </w:r>
      <w:r>
        <w:rPr>
          <w:rFonts w:ascii="Arial" w:eastAsia="Arial"/>
          <w:spacing w:val="10"/>
        </w:rPr>
        <w:t>4</w:t>
      </w:r>
    </w:p>
    <w:p>
      <w:pPr>
        <w:spacing w:after="0"/>
        <w:rPr>
          <w:rFonts w:ascii="Arial" w:eastAsia="Arial"/>
        </w:rPr>
        <w:sectPr>
          <w:pgSz w:w="19120" w:h="27060"/>
          <w:pgMar w:top="2480" w:right="1080" w:bottom="280" w:left="2500" w:header="720" w:footer="720" w:gutter="0"/>
          <w:cols w:space="720" w:num="1"/>
        </w:sectPr>
      </w:pPr>
    </w:p>
    <w:p>
      <w:pPr>
        <w:pStyle w:val="4"/>
        <w:tabs>
          <w:tab w:val="left" w:pos="11979"/>
          <w:tab w:val="left" w:pos="12939"/>
        </w:tabs>
        <w:spacing w:before="40" w:line="391" w:lineRule="auto"/>
        <w:ind w:right="2239"/>
      </w:pPr>
      <w:r>
        <w:rPr>
          <w:rFonts w:ascii="Arial" w:eastAsia="Arial"/>
        </w:rPr>
        <w:t>15</w:t>
      </w:r>
      <w:r>
        <w:t>、造成事故发生的原因是很复杂，在采取措施时，就应分清轻重缓急，优先解决事故树的关键基本事件和最重要事件。反映基本事件重要程度的是</w:t>
      </w:r>
      <w:r>
        <w:tab/>
      </w:r>
      <w:r>
        <w:rPr>
          <w:rFonts w:ascii="Arial" w:eastAsia="Arial"/>
        </w:rPr>
        <w:t>( C</w:t>
      </w:r>
      <w:r>
        <w:rPr>
          <w:rFonts w:ascii="Arial" w:eastAsia="Arial"/>
          <w:spacing w:val="-1"/>
        </w:rPr>
        <w:t xml:space="preserve"> </w:t>
      </w:r>
      <w:r>
        <w:rPr>
          <w:rFonts w:ascii="Arial" w:eastAsia="Arial"/>
        </w:rPr>
        <w:t>)</w:t>
      </w:r>
      <w:r>
        <w:rPr>
          <w:rFonts w:ascii="Arial" w:eastAsia="Arial"/>
        </w:rPr>
        <w:tab/>
      </w:r>
      <w:r>
        <w:rPr>
          <w:spacing w:val="-18"/>
        </w:rPr>
        <w:t>。</w:t>
      </w:r>
      <w:r>
        <w:rPr>
          <w:rFonts w:ascii="Arial" w:eastAsia="Arial"/>
          <w:spacing w:val="-21"/>
        </w:rPr>
        <w:t>A</w:t>
      </w:r>
      <w:r>
        <w:rPr>
          <w:spacing w:val="-21"/>
        </w:rPr>
        <w:t>．</w:t>
      </w:r>
      <w:r>
        <w:t>事故百分比</w:t>
      </w:r>
      <w:r>
        <w:rPr>
          <w:spacing w:val="80"/>
        </w:rPr>
        <w:t xml:space="preserve"> </w:t>
      </w:r>
      <w:r>
        <w:rPr>
          <w:rFonts w:ascii="Arial" w:eastAsia="Arial"/>
          <w:spacing w:val="19"/>
        </w:rPr>
        <w:t>B</w:t>
      </w:r>
      <w:r>
        <w:rPr>
          <w:spacing w:val="19"/>
        </w:rPr>
        <w:t>．</w:t>
      </w:r>
      <w:r>
        <w:t>临界重要度</w:t>
      </w:r>
    </w:p>
    <w:p>
      <w:pPr>
        <w:pStyle w:val="4"/>
        <w:spacing w:before="4"/>
      </w:pPr>
      <w:r>
        <w:rPr>
          <w:rFonts w:ascii="Arial" w:eastAsia="Arial"/>
          <w:spacing w:val="-30"/>
        </w:rPr>
        <w:t>C</w:t>
      </w:r>
      <w:r>
        <w:rPr>
          <w:spacing w:val="6"/>
        </w:rPr>
        <w:t xml:space="preserve">．结构重要度 </w:t>
      </w:r>
      <w:r>
        <w:rPr>
          <w:rFonts w:ascii="Arial" w:eastAsia="Arial"/>
          <w:spacing w:val="9"/>
        </w:rPr>
        <w:t>D</w:t>
      </w:r>
      <w:r>
        <w:t>．关键重要度</w:t>
      </w:r>
    </w:p>
    <w:p>
      <w:pPr>
        <w:pStyle w:val="4"/>
        <w:tabs>
          <w:tab w:val="left" w:pos="11679"/>
          <w:tab w:val="left" w:pos="12159"/>
        </w:tabs>
        <w:spacing w:before="299"/>
      </w:pPr>
      <w:r>
        <w:rPr>
          <w:rFonts w:ascii="Arial" w:eastAsia="Arial"/>
        </w:rPr>
        <w:t>16</w:t>
      </w:r>
      <w:r>
        <w:t>、指出下述不包括在重大事故救援体系之中的组织（系统）有（</w:t>
      </w:r>
      <w:r>
        <w:tab/>
      </w:r>
      <w:r>
        <w:rPr>
          <w:rFonts w:ascii="Arial" w:eastAsia="Arial"/>
        </w:rPr>
        <w:t>B</w:t>
      </w:r>
      <w:r>
        <w:rPr>
          <w:rFonts w:ascii="Arial" w:eastAsia="Arial"/>
        </w:rPr>
        <w:tab/>
      </w:r>
      <w:r>
        <w:rPr>
          <w:spacing w:val="-160"/>
        </w:rPr>
        <w:t>）</w:t>
      </w:r>
      <w:r>
        <w:t>。</w:t>
      </w:r>
    </w:p>
    <w:p>
      <w:pPr>
        <w:pStyle w:val="4"/>
        <w:tabs>
          <w:tab w:val="left" w:pos="3379"/>
          <w:tab w:val="left" w:pos="4339"/>
        </w:tabs>
        <w:spacing w:before="299" w:line="384" w:lineRule="auto"/>
        <w:ind w:right="8379"/>
      </w:pPr>
      <w:r>
        <w:rPr>
          <w:rFonts w:ascii="Arial" w:eastAsia="Arial"/>
          <w:spacing w:val="-21"/>
        </w:rPr>
        <w:t>A</w:t>
      </w:r>
      <w:r>
        <w:rPr>
          <w:spacing w:val="-21"/>
        </w:rPr>
        <w:t>．</w:t>
      </w:r>
      <w:r>
        <w:rPr>
          <w:spacing w:val="40"/>
        </w:rPr>
        <w:t xml:space="preserve"> </w:t>
      </w:r>
      <w:r>
        <w:t>应急救援指挥中心</w:t>
      </w:r>
      <w:r>
        <w:tab/>
      </w:r>
      <w:r>
        <w:rPr>
          <w:rFonts w:ascii="Arial" w:eastAsia="Arial"/>
        </w:rPr>
        <w:t>B</w:t>
      </w:r>
      <w:r>
        <w:rPr>
          <w:rFonts w:ascii="Arial" w:eastAsia="Arial"/>
          <w:spacing w:val="-40"/>
        </w:rPr>
        <w:t xml:space="preserve"> </w:t>
      </w:r>
      <w:r>
        <w:t>．公共交通系</w:t>
      </w:r>
      <w:r>
        <w:rPr>
          <w:spacing w:val="-18"/>
        </w:rPr>
        <w:t>统</w:t>
      </w:r>
      <w:r>
        <w:rPr>
          <w:rFonts w:ascii="Arial" w:eastAsia="Arial"/>
          <w:spacing w:val="-30"/>
        </w:rPr>
        <w:t>C</w:t>
      </w:r>
      <w:r>
        <w:rPr>
          <w:spacing w:val="-30"/>
        </w:rPr>
        <w:t>．</w:t>
      </w:r>
      <w:r>
        <w:t>信息发布中心</w:t>
      </w:r>
      <w:r>
        <w:tab/>
      </w:r>
      <w:r>
        <w:rPr>
          <w:rFonts w:ascii="Arial" w:eastAsia="Arial"/>
          <w:spacing w:val="9"/>
        </w:rPr>
        <w:t>D</w:t>
      </w:r>
      <w:r>
        <w:rPr>
          <w:spacing w:val="9"/>
        </w:rPr>
        <w:t>．</w:t>
      </w:r>
      <w:r>
        <w:t>监测组织</w:t>
      </w:r>
    </w:p>
    <w:p>
      <w:pPr>
        <w:pStyle w:val="4"/>
        <w:tabs>
          <w:tab w:val="left" w:pos="6659"/>
          <w:tab w:val="left" w:pos="7139"/>
        </w:tabs>
        <w:spacing w:before="24" w:line="384" w:lineRule="auto"/>
        <w:ind w:right="3159"/>
      </w:pPr>
      <w:r>
        <w:rPr>
          <w:rFonts w:ascii="Arial" w:eastAsia="Arial"/>
        </w:rPr>
        <w:t>17</w:t>
      </w:r>
      <w:r>
        <w:t>、重大事故的应急管理一般分为（</w:t>
      </w:r>
      <w:r>
        <w:tab/>
      </w:r>
      <w:r>
        <w:rPr>
          <w:rFonts w:ascii="Arial" w:eastAsia="Arial"/>
        </w:rPr>
        <w:t>C</w:t>
      </w:r>
      <w:r>
        <w:rPr>
          <w:rFonts w:ascii="Arial" w:eastAsia="Arial"/>
        </w:rPr>
        <w:tab/>
      </w:r>
      <w:r>
        <w:rPr>
          <w:spacing w:val="-160"/>
        </w:rPr>
        <w:t>）</w:t>
      </w:r>
      <w:r>
        <w:t>、准备、响应和恢复四个阶段</w:t>
      </w:r>
      <w:r>
        <w:rPr>
          <w:spacing w:val="-18"/>
        </w:rPr>
        <w:t>。</w:t>
      </w:r>
      <w:r>
        <w:rPr>
          <w:rFonts w:ascii="Arial" w:eastAsia="Arial"/>
          <w:spacing w:val="-21"/>
        </w:rPr>
        <w:t>A</w:t>
      </w:r>
      <w:r>
        <w:rPr>
          <w:spacing w:val="-21"/>
        </w:rPr>
        <w:t>．</w:t>
      </w:r>
      <w:r>
        <w:t xml:space="preserve">计划 </w:t>
      </w:r>
      <w:r>
        <w:rPr>
          <w:rFonts w:ascii="Arial" w:eastAsia="Arial"/>
          <w:spacing w:val="19"/>
        </w:rPr>
        <w:t>B</w:t>
      </w:r>
      <w:r>
        <w:rPr>
          <w:spacing w:val="19"/>
        </w:rPr>
        <w:t>．</w:t>
      </w:r>
      <w:r>
        <w:t>演练</w:t>
      </w:r>
    </w:p>
    <w:p>
      <w:pPr>
        <w:pStyle w:val="4"/>
        <w:spacing w:before="24"/>
      </w:pPr>
      <w:r>
        <w:rPr>
          <w:rFonts w:ascii="Arial" w:eastAsia="Arial"/>
          <w:spacing w:val="-30"/>
        </w:rPr>
        <w:t>C</w:t>
      </w:r>
      <w:r>
        <w:rPr>
          <w:spacing w:val="-8"/>
        </w:rPr>
        <w:t xml:space="preserve">．预防 </w:t>
      </w:r>
      <w:r>
        <w:rPr>
          <w:rFonts w:ascii="Arial" w:eastAsia="Arial"/>
          <w:spacing w:val="9"/>
        </w:rPr>
        <w:t>D</w:t>
      </w:r>
      <w:r>
        <w:rPr>
          <w:spacing w:val="2"/>
        </w:rPr>
        <w:t>．布置</w:t>
      </w:r>
    </w:p>
    <w:p>
      <w:pPr>
        <w:pStyle w:val="4"/>
        <w:tabs>
          <w:tab w:val="left" w:pos="8879"/>
          <w:tab w:val="left" w:pos="9839"/>
        </w:tabs>
        <w:spacing w:before="278"/>
      </w:pPr>
      <w:r>
        <w:rPr>
          <w:rFonts w:ascii="Arial" w:eastAsia="Arial"/>
        </w:rPr>
        <w:t>18</w:t>
      </w:r>
      <w:r>
        <w:t>、应急预案编制完成后，还应确保预案的批准、</w:t>
      </w:r>
      <w:r>
        <w:tab/>
      </w:r>
      <w:r>
        <w:rPr>
          <w:rFonts w:ascii="Arial" w:eastAsia="Arial"/>
        </w:rPr>
        <w:t>( B )</w:t>
      </w:r>
      <w:r>
        <w:rPr>
          <w:rFonts w:ascii="Arial" w:eastAsia="Arial"/>
        </w:rPr>
        <w:tab/>
      </w:r>
      <w:r>
        <w:t>和维护。</w:t>
      </w:r>
    </w:p>
    <w:p>
      <w:pPr>
        <w:pStyle w:val="4"/>
        <w:spacing w:before="299"/>
      </w:pPr>
      <w:r>
        <w:rPr>
          <w:rFonts w:ascii="Arial" w:eastAsia="Arial"/>
        </w:rPr>
        <w:t>A</w:t>
      </w:r>
      <w:r>
        <w:t xml:space="preserve">．更新 </w:t>
      </w:r>
      <w:r>
        <w:rPr>
          <w:rFonts w:ascii="Arial" w:eastAsia="Arial"/>
        </w:rPr>
        <w:t>B</w:t>
      </w:r>
      <w:r>
        <w:t xml:space="preserve">．实施 </w:t>
      </w:r>
      <w:r>
        <w:rPr>
          <w:rFonts w:ascii="Arial" w:eastAsia="Arial"/>
        </w:rPr>
        <w:t>C</w:t>
      </w:r>
      <w:r>
        <w:t xml:space="preserve">．培训 </w:t>
      </w:r>
      <w:r>
        <w:rPr>
          <w:rFonts w:ascii="Arial" w:eastAsia="Arial"/>
        </w:rPr>
        <w:t>D</w:t>
      </w:r>
      <w:r>
        <w:t>．演练</w:t>
      </w:r>
    </w:p>
    <w:p>
      <w:pPr>
        <w:pStyle w:val="4"/>
        <w:tabs>
          <w:tab w:val="left" w:pos="8299"/>
          <w:tab w:val="left" w:pos="9259"/>
        </w:tabs>
        <w:spacing w:before="299"/>
      </w:pPr>
      <w:r>
        <w:rPr>
          <w:rFonts w:ascii="Arial" w:hAnsi="Arial" w:eastAsia="Arial"/>
        </w:rPr>
        <w:t>19</w:t>
      </w:r>
      <w:r>
        <w:rPr>
          <w:spacing w:val="-180"/>
        </w:rPr>
        <w:t>、</w:t>
      </w:r>
      <w:r>
        <w:t>“保护人员安全优先”是应急预案六要素中</w:t>
      </w:r>
      <w:r>
        <w:tab/>
      </w:r>
      <w:r>
        <w:rPr>
          <w:rFonts w:ascii="Arial" w:hAnsi="Arial" w:eastAsia="Arial"/>
        </w:rPr>
        <w:t>( D</w:t>
      </w:r>
      <w:r>
        <w:rPr>
          <w:rFonts w:ascii="Arial" w:hAnsi="Arial" w:eastAsia="Arial"/>
          <w:spacing w:val="-1"/>
        </w:rPr>
        <w:t xml:space="preserve"> </w:t>
      </w:r>
      <w:r>
        <w:rPr>
          <w:rFonts w:ascii="Arial" w:hAnsi="Arial" w:eastAsia="Arial"/>
        </w:rPr>
        <w:t>)</w:t>
      </w:r>
      <w:r>
        <w:rPr>
          <w:rFonts w:ascii="Arial" w:hAnsi="Arial" w:eastAsia="Arial"/>
        </w:rPr>
        <w:tab/>
      </w:r>
      <w:r>
        <w:t>要素的内容。</w:t>
      </w:r>
    </w:p>
    <w:p>
      <w:pPr>
        <w:pStyle w:val="4"/>
        <w:spacing w:before="299" w:line="396" w:lineRule="auto"/>
        <w:ind w:right="10479"/>
      </w:pPr>
      <w:r>
        <w:rPr>
          <w:rFonts w:ascii="Arial" w:eastAsia="Arial"/>
        </w:rPr>
        <w:t>A</w:t>
      </w:r>
      <w:r>
        <w:t xml:space="preserve">．应急响应 </w:t>
      </w:r>
      <w:r>
        <w:rPr>
          <w:rFonts w:ascii="Arial" w:eastAsia="Arial"/>
        </w:rPr>
        <w:t>B</w:t>
      </w:r>
      <w:r>
        <w:t>．目的与意义</w:t>
      </w:r>
      <w:r>
        <w:rPr>
          <w:rFonts w:ascii="Arial" w:eastAsia="Arial"/>
        </w:rPr>
        <w:t>C</w:t>
      </w:r>
      <w:r>
        <w:t xml:space="preserve">．应急策划 </w:t>
      </w:r>
      <w:r>
        <w:rPr>
          <w:rFonts w:ascii="Arial" w:eastAsia="Arial"/>
        </w:rPr>
        <w:t>D</w:t>
      </w:r>
      <w:r>
        <w:t>．方针与原则</w:t>
      </w:r>
    </w:p>
    <w:p>
      <w:pPr>
        <w:pStyle w:val="4"/>
        <w:tabs>
          <w:tab w:val="left" w:pos="10919"/>
          <w:tab w:val="left" w:pos="11399"/>
        </w:tabs>
        <w:spacing w:line="439" w:lineRule="exact"/>
      </w:pPr>
      <w:r>
        <w:rPr>
          <w:rFonts w:ascii="Arial" w:eastAsia="Arial"/>
        </w:rPr>
        <w:t>20</w:t>
      </w:r>
      <w:r>
        <w:t>、安全生产管理是针对生产过程中的安全问题，进行有关（</w:t>
      </w:r>
      <w:r>
        <w:tab/>
      </w:r>
      <w:r>
        <w:rPr>
          <w:rFonts w:ascii="Arial" w:eastAsia="Arial"/>
        </w:rPr>
        <w:t>B</w:t>
      </w:r>
      <w:r>
        <w:rPr>
          <w:rFonts w:ascii="Arial" w:eastAsia="Arial"/>
        </w:rPr>
        <w:tab/>
      </w:r>
      <w:r>
        <w:t>）等活动。</w:t>
      </w:r>
    </w:p>
    <w:p>
      <w:pPr>
        <w:pStyle w:val="4"/>
        <w:tabs>
          <w:tab w:val="left" w:pos="5319"/>
        </w:tabs>
        <w:spacing w:before="298" w:line="384" w:lineRule="auto"/>
        <w:ind w:right="5619"/>
      </w:pPr>
      <w:r>
        <w:rPr>
          <w:rFonts w:ascii="Arial" w:eastAsia="Arial"/>
          <w:spacing w:val="-21"/>
        </w:rPr>
        <w:t>A</w:t>
      </w:r>
      <w:r>
        <w:rPr>
          <w:spacing w:val="-21"/>
        </w:rPr>
        <w:t>．</w:t>
      </w:r>
      <w:r>
        <w:t>计划、组织、控制和反馈</w:t>
      </w:r>
      <w:r>
        <w:tab/>
      </w:r>
      <w:r>
        <w:rPr>
          <w:rFonts w:ascii="Arial" w:eastAsia="Arial"/>
          <w:spacing w:val="19"/>
        </w:rPr>
        <w:t>B</w:t>
      </w:r>
      <w:r>
        <w:rPr>
          <w:spacing w:val="19"/>
        </w:rPr>
        <w:t>．</w:t>
      </w:r>
      <w:r>
        <w:t>决策、计划、组织和控</w:t>
      </w:r>
      <w:r>
        <w:rPr>
          <w:spacing w:val="-18"/>
        </w:rPr>
        <w:t>制</w:t>
      </w:r>
      <w:r>
        <w:rPr>
          <w:rFonts w:ascii="Arial" w:eastAsia="Arial"/>
          <w:spacing w:val="-30"/>
        </w:rPr>
        <w:t>C</w:t>
      </w:r>
      <w:r>
        <w:rPr>
          <w:spacing w:val="-30"/>
        </w:rPr>
        <w:t>．</w:t>
      </w:r>
      <w:r>
        <w:t>决策、计划、实施和改进</w:t>
      </w:r>
      <w:r>
        <w:tab/>
      </w:r>
      <w:r>
        <w:rPr>
          <w:rFonts w:ascii="Arial" w:eastAsia="Arial"/>
          <w:spacing w:val="9"/>
        </w:rPr>
        <w:t>D</w:t>
      </w:r>
      <w:r>
        <w:rPr>
          <w:spacing w:val="9"/>
        </w:rPr>
        <w:t>．</w:t>
      </w:r>
      <w:r>
        <w:t>计划、实施、评价和改</w:t>
      </w:r>
      <w:r>
        <w:rPr>
          <w:spacing w:val="-17"/>
        </w:rPr>
        <w:t>进</w:t>
      </w:r>
    </w:p>
    <w:p>
      <w:pPr>
        <w:pStyle w:val="4"/>
        <w:tabs>
          <w:tab w:val="left" w:pos="3219"/>
          <w:tab w:val="left" w:pos="4179"/>
        </w:tabs>
        <w:spacing w:before="24" w:line="396" w:lineRule="auto"/>
        <w:ind w:right="2359"/>
      </w:pPr>
      <w:r>
        <w:rPr>
          <w:rFonts w:ascii="Arial" w:eastAsia="Arial"/>
        </w:rPr>
        <w:t>21</w:t>
      </w:r>
      <w:r>
        <w:t>、重大危险源</w:t>
      </w:r>
      <w:r>
        <w:tab/>
      </w:r>
      <w:r>
        <w:t>（</w:t>
      </w:r>
      <w:r>
        <w:rPr>
          <w:spacing w:val="-60"/>
        </w:rPr>
        <w:t xml:space="preserve"> </w:t>
      </w:r>
      <w:r>
        <w:rPr>
          <w:rFonts w:ascii="Arial" w:eastAsia="Arial"/>
        </w:rPr>
        <w:t>A</w:t>
      </w:r>
      <w:r>
        <w:rPr>
          <w:rFonts w:ascii="Arial" w:eastAsia="Arial"/>
        </w:rPr>
        <w:tab/>
      </w:r>
      <w:r>
        <w:t>）是预防重大事故发生，而且做到一旦发生事故，能将</w:t>
      </w:r>
      <w:r>
        <w:rPr>
          <w:spacing w:val="-18"/>
        </w:rPr>
        <w:t>事</w:t>
      </w:r>
      <w:r>
        <w:t>故危害限制到最低程度。</w:t>
      </w:r>
    </w:p>
    <w:p>
      <w:pPr>
        <w:pStyle w:val="4"/>
        <w:spacing w:line="439" w:lineRule="exact"/>
      </w:pPr>
      <w:r>
        <w:rPr>
          <w:rFonts w:ascii="Arial" w:eastAsia="Arial"/>
          <w:spacing w:val="-21"/>
        </w:rPr>
        <w:t>A</w:t>
      </w:r>
      <w:r>
        <w:rPr>
          <w:spacing w:val="7"/>
        </w:rPr>
        <w:t xml:space="preserve">．控制的目的 </w:t>
      </w:r>
      <w:r>
        <w:rPr>
          <w:rFonts w:ascii="Arial" w:eastAsia="Arial"/>
          <w:spacing w:val="19"/>
        </w:rPr>
        <w:t>B</w:t>
      </w:r>
      <w:r>
        <w:rPr>
          <w:spacing w:val="2"/>
        </w:rPr>
        <w:t>．划分的意义</w:t>
      </w:r>
    </w:p>
    <w:p>
      <w:pPr>
        <w:pStyle w:val="4"/>
        <w:spacing w:before="299"/>
      </w:pPr>
      <w:r>
        <w:rPr>
          <w:rFonts w:ascii="Arial" w:eastAsia="Arial"/>
          <w:spacing w:val="-30"/>
        </w:rPr>
        <w:t>C</w:t>
      </w:r>
      <w:r>
        <w:rPr>
          <w:spacing w:val="6"/>
        </w:rPr>
        <w:t xml:space="preserve">．评价的依据 </w:t>
      </w:r>
      <w:r>
        <w:rPr>
          <w:rFonts w:ascii="Arial" w:eastAsia="Arial"/>
          <w:spacing w:val="9"/>
        </w:rPr>
        <w:t>D</w:t>
      </w:r>
      <w:r>
        <w:t>．管理的作用</w:t>
      </w:r>
    </w:p>
    <w:p>
      <w:pPr>
        <w:pStyle w:val="4"/>
        <w:tabs>
          <w:tab w:val="left" w:pos="7059"/>
          <w:tab w:val="left" w:pos="7539"/>
        </w:tabs>
        <w:spacing w:before="279" w:line="396" w:lineRule="auto"/>
        <w:ind w:right="7459"/>
      </w:pPr>
      <w:r>
        <w:rPr>
          <w:rFonts w:ascii="Arial" w:eastAsia="Arial"/>
        </w:rPr>
        <w:t>22</w:t>
      </w:r>
      <w:r>
        <w:t>、生产性粉尘中主要常见的类型是（</w:t>
      </w:r>
      <w:r>
        <w:tab/>
      </w:r>
      <w:r>
        <w:rPr>
          <w:rFonts w:ascii="Arial" w:eastAsia="Arial"/>
        </w:rPr>
        <w:t>B</w:t>
      </w:r>
      <w:r>
        <w:rPr>
          <w:rFonts w:ascii="Arial" w:eastAsia="Arial"/>
        </w:rPr>
        <w:tab/>
      </w:r>
      <w:r>
        <w:rPr>
          <w:spacing w:val="-180"/>
        </w:rPr>
        <w:t>）</w:t>
      </w:r>
      <w:r>
        <w:rPr>
          <w:spacing w:val="-18"/>
        </w:rPr>
        <w:t>。</w:t>
      </w:r>
      <w:r>
        <w:rPr>
          <w:rFonts w:ascii="Arial" w:eastAsia="Arial"/>
          <w:spacing w:val="-21"/>
        </w:rPr>
        <w:t>A</w:t>
      </w:r>
      <w:r>
        <w:rPr>
          <w:spacing w:val="-21"/>
        </w:rPr>
        <w:t>．</w:t>
      </w:r>
      <w:r>
        <w:t xml:space="preserve">矿物性粉尘            </w:t>
      </w:r>
      <w:r>
        <w:rPr>
          <w:spacing w:val="4"/>
        </w:rPr>
        <w:t xml:space="preserve"> </w:t>
      </w:r>
      <w:r>
        <w:rPr>
          <w:rFonts w:ascii="Arial" w:eastAsia="Arial"/>
          <w:spacing w:val="19"/>
        </w:rPr>
        <w:t>B</w:t>
      </w:r>
      <w:r>
        <w:rPr>
          <w:spacing w:val="19"/>
        </w:rPr>
        <w:t>．</w:t>
      </w:r>
      <w:r>
        <w:t>混合型粉尘</w:t>
      </w:r>
      <w:r>
        <w:rPr>
          <w:rFonts w:ascii="Arial" w:eastAsia="Arial"/>
          <w:spacing w:val="-30"/>
        </w:rPr>
        <w:t>C</w:t>
      </w:r>
      <w:r>
        <w:rPr>
          <w:spacing w:val="-30"/>
        </w:rPr>
        <w:t>．</w:t>
      </w:r>
      <w:r>
        <w:t>化学性粉尘</w:t>
      </w:r>
      <w:r>
        <w:rPr>
          <w:spacing w:val="80"/>
        </w:rPr>
        <w:t xml:space="preserve"> </w:t>
      </w:r>
      <w:r>
        <w:rPr>
          <w:rFonts w:ascii="Arial" w:eastAsia="Arial"/>
          <w:spacing w:val="9"/>
        </w:rPr>
        <w:t>D</w:t>
      </w:r>
      <w:r>
        <w:rPr>
          <w:spacing w:val="9"/>
        </w:rPr>
        <w:t>．</w:t>
      </w:r>
      <w:r>
        <w:t>动物性粉尘</w:t>
      </w:r>
    </w:p>
    <w:p>
      <w:pPr>
        <w:pStyle w:val="4"/>
        <w:tabs>
          <w:tab w:val="left" w:pos="8219"/>
          <w:tab w:val="left" w:pos="8699"/>
        </w:tabs>
        <w:spacing w:line="384" w:lineRule="auto"/>
        <w:ind w:right="6299"/>
      </w:pPr>
      <w:r>
        <w:rPr>
          <w:rFonts w:ascii="Arial" w:eastAsia="Arial"/>
        </w:rPr>
        <w:t>23</w:t>
      </w:r>
      <w:r>
        <w:t>、下列因素中，可能引起白血病的因素是（</w:t>
      </w:r>
      <w:r>
        <w:tab/>
      </w:r>
      <w:r>
        <w:rPr>
          <w:rFonts w:ascii="Arial" w:eastAsia="Arial"/>
        </w:rPr>
        <w:t>B</w:t>
      </w:r>
      <w:r>
        <w:rPr>
          <w:rFonts w:ascii="Arial" w:eastAsia="Arial"/>
        </w:rPr>
        <w:tab/>
      </w:r>
      <w:r>
        <w:rPr>
          <w:spacing w:val="-180"/>
        </w:rPr>
        <w:t>）</w:t>
      </w:r>
      <w:r>
        <w:rPr>
          <w:spacing w:val="-18"/>
        </w:rPr>
        <w:t>。</w:t>
      </w:r>
      <w:r>
        <w:rPr>
          <w:rFonts w:ascii="Arial" w:eastAsia="Arial"/>
          <w:spacing w:val="-21"/>
        </w:rPr>
        <w:t>A</w:t>
      </w:r>
      <w:r>
        <w:rPr>
          <w:spacing w:val="-21"/>
        </w:rPr>
        <w:t>．</w:t>
      </w:r>
      <w:r>
        <w:t xml:space="preserve">激光 </w:t>
      </w:r>
      <w:r>
        <w:rPr>
          <w:rFonts w:ascii="Arial" w:eastAsia="Arial"/>
          <w:spacing w:val="19"/>
        </w:rPr>
        <w:t>B</w:t>
      </w:r>
      <w:r>
        <w:rPr>
          <w:spacing w:val="19"/>
        </w:rPr>
        <w:t>．</w:t>
      </w:r>
      <w:r>
        <w:t>电离辐射</w:t>
      </w:r>
    </w:p>
    <w:p>
      <w:pPr>
        <w:pStyle w:val="4"/>
        <w:spacing w:before="21"/>
      </w:pPr>
      <w:r>
        <w:rPr>
          <w:rFonts w:ascii="Arial" w:eastAsia="Arial"/>
        </w:rPr>
        <w:t>C</w:t>
      </w:r>
      <w:r>
        <w:t xml:space="preserve">．红外线 </w:t>
      </w:r>
      <w:r>
        <w:rPr>
          <w:rFonts w:ascii="Arial" w:eastAsia="Arial"/>
        </w:rPr>
        <w:t>D</w:t>
      </w:r>
      <w:r>
        <w:t>．射频辐射</w:t>
      </w:r>
    </w:p>
    <w:p>
      <w:pPr>
        <w:pStyle w:val="4"/>
        <w:tabs>
          <w:tab w:val="left" w:pos="8979"/>
          <w:tab w:val="left" w:pos="9459"/>
        </w:tabs>
        <w:spacing w:before="298"/>
      </w:pPr>
      <w:r>
        <w:rPr>
          <w:rFonts w:ascii="Arial" w:eastAsia="Arial"/>
        </w:rPr>
        <w:t>24</w:t>
      </w:r>
      <w:r>
        <w:t>、以下不属于使用劳动防护用品的一般要求是（</w:t>
      </w:r>
      <w:r>
        <w:tab/>
      </w:r>
      <w:r>
        <w:rPr>
          <w:rFonts w:ascii="Arial" w:eastAsia="Arial"/>
        </w:rPr>
        <w:t>A</w:t>
      </w:r>
      <w:r>
        <w:rPr>
          <w:rFonts w:ascii="Arial" w:eastAsia="Arial"/>
        </w:rPr>
        <w:tab/>
      </w:r>
      <w:r>
        <w:rPr>
          <w:spacing w:val="-160"/>
        </w:rPr>
        <w:t>）</w:t>
      </w:r>
      <w:r>
        <w:t>。</w:t>
      </w:r>
    </w:p>
    <w:p>
      <w:pPr>
        <w:spacing w:after="0"/>
        <w:sectPr>
          <w:pgSz w:w="19120" w:h="27060"/>
          <w:pgMar w:top="2460" w:right="1080" w:bottom="280" w:left="2500" w:header="720" w:footer="720" w:gutter="0"/>
          <w:cols w:space="720" w:num="1"/>
        </w:sectPr>
      </w:pPr>
    </w:p>
    <w:p>
      <w:pPr>
        <w:pStyle w:val="4"/>
        <w:spacing w:before="40" w:line="391" w:lineRule="auto"/>
        <w:ind w:right="5959"/>
      </w:pPr>
      <w:r>
        <w:rPr>
          <w:rFonts w:ascii="Arial" w:eastAsia="Arial"/>
          <w:spacing w:val="-21"/>
        </w:rPr>
        <w:t>A</w:t>
      </w:r>
      <w:r>
        <w:rPr>
          <w:spacing w:val="-5"/>
        </w:rPr>
        <w:t xml:space="preserve">．防护用品应定期进行维护保养                   </w:t>
      </w:r>
      <w:r>
        <w:rPr>
          <w:rFonts w:ascii="Arial" w:eastAsia="Arial"/>
          <w:spacing w:val="-21"/>
        </w:rPr>
        <w:t>B</w:t>
      </w:r>
      <w:r>
        <w:rPr>
          <w:spacing w:val="-5"/>
        </w:rPr>
        <w:t xml:space="preserve">．使用前应首先做一次外观检查                   </w:t>
      </w:r>
      <w:r>
        <w:rPr>
          <w:rFonts w:ascii="Arial" w:eastAsia="Arial"/>
          <w:spacing w:val="-30"/>
        </w:rPr>
        <w:t>C</w:t>
      </w:r>
      <w:r>
        <w:rPr>
          <w:spacing w:val="-7"/>
        </w:rPr>
        <w:t>．劳动用品的使用必须在其性能范围内，不得超极限使用</w:t>
      </w:r>
      <w:r>
        <w:rPr>
          <w:rFonts w:ascii="Arial" w:eastAsia="Arial"/>
          <w:spacing w:val="-30"/>
        </w:rPr>
        <w:t>D</w:t>
      </w:r>
      <w:r>
        <w:rPr>
          <w:spacing w:val="-6"/>
        </w:rPr>
        <w:t>．严格按照《使用说明书》正确使用劳动防护用品</w:t>
      </w:r>
    </w:p>
    <w:p>
      <w:pPr>
        <w:pStyle w:val="4"/>
        <w:tabs>
          <w:tab w:val="left" w:pos="12859"/>
          <w:tab w:val="left" w:pos="13339"/>
        </w:tabs>
        <w:spacing w:before="12" w:line="396" w:lineRule="auto"/>
        <w:ind w:right="1839"/>
      </w:pPr>
      <w:r>
        <w:rPr>
          <w:rFonts w:ascii="Arial" w:eastAsia="Arial"/>
        </w:rPr>
        <w:t>25</w:t>
      </w:r>
      <w:r>
        <w:t>、从业人员调整工作岗位或离岗一年以上重新上岗时，应进行相应的（</w:t>
      </w:r>
      <w:r>
        <w:tab/>
      </w:r>
      <w:r>
        <w:rPr>
          <w:rFonts w:ascii="Arial" w:eastAsia="Arial"/>
        </w:rPr>
        <w:t>C</w:t>
      </w:r>
      <w:r>
        <w:rPr>
          <w:rFonts w:ascii="Arial" w:eastAsia="Arial"/>
        </w:rPr>
        <w:tab/>
      </w:r>
      <w:r>
        <w:rPr>
          <w:spacing w:val="-18"/>
        </w:rPr>
        <w:t xml:space="preserve">） </w:t>
      </w:r>
      <w:r>
        <w:t>安全生产教育培训。</w:t>
      </w:r>
    </w:p>
    <w:p>
      <w:pPr>
        <w:pStyle w:val="4"/>
        <w:tabs>
          <w:tab w:val="left" w:pos="2519"/>
          <w:tab w:val="left" w:pos="4239"/>
          <w:tab w:val="left" w:pos="6379"/>
        </w:tabs>
        <w:spacing w:line="439" w:lineRule="exact"/>
      </w:pPr>
      <w:r>
        <w:rPr>
          <w:rFonts w:ascii="Arial" w:eastAsia="Arial"/>
          <w:spacing w:val="-41"/>
        </w:rPr>
        <w:t>A</w:t>
      </w:r>
      <w:r>
        <w:t>、专门的</w:t>
      </w:r>
      <w:r>
        <w:tab/>
      </w:r>
      <w:r>
        <w:rPr>
          <w:rFonts w:ascii="Arial" w:eastAsia="Arial"/>
          <w:spacing w:val="-61"/>
        </w:rPr>
        <w:t>B</w:t>
      </w:r>
      <w:r>
        <w:t>、厂级</w:t>
      </w:r>
      <w:r>
        <w:tab/>
      </w:r>
      <w:r>
        <w:rPr>
          <w:rFonts w:ascii="Arial" w:eastAsia="Arial"/>
          <w:spacing w:val="-60"/>
        </w:rPr>
        <w:t>C</w:t>
      </w:r>
      <w:r>
        <w:t>、车间级</w:t>
      </w:r>
      <w:r>
        <w:tab/>
      </w:r>
      <w:r>
        <w:rPr>
          <w:rFonts w:ascii="Arial" w:eastAsia="Arial"/>
          <w:spacing w:val="-80"/>
        </w:rPr>
        <w:t>D</w:t>
      </w:r>
      <w:r>
        <w:t>、班组级</w:t>
      </w:r>
    </w:p>
    <w:p>
      <w:pPr>
        <w:pStyle w:val="4"/>
        <w:tabs>
          <w:tab w:val="left" w:pos="11999"/>
          <w:tab w:val="left" w:pos="12959"/>
        </w:tabs>
        <w:spacing w:before="299" w:line="384" w:lineRule="auto"/>
        <w:ind w:right="1859"/>
      </w:pPr>
      <w:r>
        <w:rPr>
          <w:rFonts w:ascii="Arial" w:eastAsia="Arial"/>
        </w:rPr>
        <w:t>26</w:t>
      </w:r>
      <w:r>
        <w:t>、根据终身教育的观念，生产经营单位应当对在岗的从业人员进行</w:t>
      </w:r>
      <w:r>
        <w:tab/>
      </w:r>
      <w:r>
        <w:rPr>
          <w:rFonts w:ascii="Arial" w:eastAsia="Arial"/>
        </w:rPr>
        <w:t>( C</w:t>
      </w:r>
      <w:r>
        <w:rPr>
          <w:rFonts w:ascii="Arial" w:eastAsia="Arial"/>
          <w:spacing w:val="-1"/>
        </w:rPr>
        <w:t xml:space="preserve"> </w:t>
      </w:r>
      <w:r>
        <w:rPr>
          <w:rFonts w:ascii="Arial" w:eastAsia="Arial"/>
        </w:rPr>
        <w:t>)</w:t>
      </w:r>
      <w:r>
        <w:rPr>
          <w:rFonts w:ascii="Arial" w:eastAsia="Arial"/>
        </w:rPr>
        <w:tab/>
      </w:r>
      <w:r>
        <w:t>的</w:t>
      </w:r>
      <w:r>
        <w:rPr>
          <w:spacing w:val="-18"/>
        </w:rPr>
        <w:t>安</w:t>
      </w:r>
      <w:r>
        <w:t>全生产教育培训。</w:t>
      </w:r>
    </w:p>
    <w:p>
      <w:pPr>
        <w:pStyle w:val="4"/>
        <w:tabs>
          <w:tab w:val="left" w:pos="2119"/>
          <w:tab w:val="left" w:pos="3859"/>
          <w:tab w:val="left" w:pos="5979"/>
        </w:tabs>
        <w:spacing w:before="24"/>
      </w:pPr>
      <w:r>
        <w:rPr>
          <w:rFonts w:ascii="Arial" w:eastAsia="Arial"/>
          <w:spacing w:val="-41"/>
        </w:rPr>
        <w:t>A</w:t>
      </w:r>
      <w:r>
        <w:t>、全面</w:t>
      </w:r>
      <w:r>
        <w:tab/>
      </w:r>
      <w:r>
        <w:rPr>
          <w:rFonts w:ascii="Arial" w:eastAsia="Arial"/>
          <w:spacing w:val="-41"/>
        </w:rPr>
        <w:t>B</w:t>
      </w:r>
      <w:r>
        <w:t>、长期</w:t>
      </w:r>
      <w:r>
        <w:tab/>
      </w:r>
      <w:r>
        <w:rPr>
          <w:rFonts w:ascii="Arial" w:eastAsia="Arial"/>
          <w:spacing w:val="-60"/>
        </w:rPr>
        <w:t>C</w:t>
      </w:r>
      <w:r>
        <w:t>、经常性</w:t>
      </w:r>
      <w:r>
        <w:tab/>
      </w:r>
      <w:r>
        <w:rPr>
          <w:rFonts w:ascii="Arial" w:eastAsia="Arial"/>
          <w:spacing w:val="-60"/>
        </w:rPr>
        <w:t>D</w:t>
      </w:r>
      <w:r>
        <w:t>、临时性</w:t>
      </w:r>
    </w:p>
    <w:p>
      <w:pPr>
        <w:pStyle w:val="4"/>
        <w:tabs>
          <w:tab w:val="left" w:pos="6959"/>
        </w:tabs>
        <w:spacing w:before="279"/>
      </w:pPr>
      <w:r>
        <w:rPr>
          <w:rFonts w:ascii="Arial" w:eastAsia="Arial"/>
          <w:spacing w:val="-1"/>
        </w:rPr>
        <w:t>27</w:t>
      </w:r>
      <w:r>
        <w:t>、从事易燃易爆作业的人员应穿（</w:t>
      </w:r>
      <w:r>
        <w:tab/>
      </w:r>
      <w:r>
        <w:rPr>
          <w:rFonts w:ascii="Arial" w:eastAsia="Arial"/>
          <w:spacing w:val="-80"/>
        </w:rPr>
        <w:t>C</w:t>
      </w:r>
      <w:r>
        <w:rPr>
          <w:spacing w:val="-160"/>
        </w:rPr>
        <w:t>）</w:t>
      </w:r>
      <w:r>
        <w:t>，以防静电危害。</w:t>
      </w:r>
    </w:p>
    <w:p>
      <w:pPr>
        <w:pStyle w:val="4"/>
        <w:ind w:left="0"/>
        <w:rPr>
          <w:sz w:val="42"/>
        </w:rPr>
      </w:pPr>
    </w:p>
    <w:p>
      <w:pPr>
        <w:pStyle w:val="4"/>
        <w:spacing w:before="8"/>
        <w:ind w:left="0"/>
        <w:rPr>
          <w:sz w:val="40"/>
        </w:rPr>
      </w:pPr>
    </w:p>
    <w:p>
      <w:pPr>
        <w:pStyle w:val="4"/>
        <w:spacing w:line="391" w:lineRule="auto"/>
        <w:ind w:right="10639"/>
      </w:pPr>
      <w:r>
        <w:rPr>
          <w:rFonts w:ascii="Arial" w:eastAsia="Arial"/>
          <w:spacing w:val="-21"/>
        </w:rPr>
        <w:t>A</w:t>
      </w:r>
      <w:r>
        <w:rPr>
          <w:spacing w:val="-5"/>
        </w:rPr>
        <w:t xml:space="preserve">．合成纤维工作服     </w:t>
      </w:r>
      <w:r>
        <w:rPr>
          <w:rFonts w:ascii="Arial" w:eastAsia="Arial"/>
          <w:spacing w:val="-21"/>
        </w:rPr>
        <w:t>B</w:t>
      </w:r>
      <w:r>
        <w:rPr>
          <w:spacing w:val="-5"/>
        </w:rPr>
        <w:t xml:space="preserve">．防油污工作服       </w:t>
      </w:r>
      <w:r>
        <w:rPr>
          <w:rFonts w:ascii="Arial" w:eastAsia="Arial"/>
          <w:spacing w:val="-30"/>
        </w:rPr>
        <w:t>C</w:t>
      </w:r>
      <w:r>
        <w:rPr>
          <w:spacing w:val="-8"/>
        </w:rPr>
        <w:t>．含金属纤维的棉布工作服</w:t>
      </w:r>
      <w:r>
        <w:rPr>
          <w:rFonts w:ascii="Arial" w:eastAsia="Arial"/>
          <w:spacing w:val="-30"/>
        </w:rPr>
        <w:t>D</w:t>
      </w:r>
      <w:r>
        <w:rPr>
          <w:spacing w:val="-6"/>
        </w:rPr>
        <w:t>．普通工作服</w:t>
      </w:r>
    </w:p>
    <w:p>
      <w:pPr>
        <w:pStyle w:val="4"/>
        <w:tabs>
          <w:tab w:val="left" w:pos="6959"/>
        </w:tabs>
        <w:spacing w:before="13" w:line="391" w:lineRule="auto"/>
        <w:ind w:right="7839"/>
      </w:pPr>
      <w:r>
        <w:rPr>
          <w:rFonts w:ascii="Arial" w:eastAsia="Arial"/>
        </w:rPr>
        <w:t>28</w:t>
      </w:r>
      <w:r>
        <w:t>、危险化学品存在的主要危险有（</w:t>
      </w:r>
      <w:r>
        <w:tab/>
      </w:r>
      <w:r>
        <w:rPr>
          <w:rFonts w:ascii="Arial" w:eastAsia="Arial"/>
          <w:spacing w:val="-111"/>
        </w:rPr>
        <w:t>B</w:t>
      </w:r>
      <w:r>
        <w:rPr>
          <w:spacing w:val="-111"/>
        </w:rPr>
        <w:t>）</w:t>
      </w:r>
      <w:r>
        <w:rPr>
          <w:spacing w:val="-18"/>
        </w:rPr>
        <w:t>。</w:t>
      </w:r>
      <w:r>
        <w:rPr>
          <w:rFonts w:ascii="Arial" w:eastAsia="Arial"/>
          <w:spacing w:val="-21"/>
        </w:rPr>
        <w:t>A</w:t>
      </w:r>
      <w:r>
        <w:rPr>
          <w:spacing w:val="-21"/>
        </w:rPr>
        <w:t>．</w:t>
      </w:r>
      <w:r>
        <w:t xml:space="preserve">火灾，爆炸，中毒，窒息及污染环境   </w:t>
      </w:r>
      <w:r>
        <w:rPr>
          <w:rFonts w:ascii="Arial" w:eastAsia="Arial"/>
          <w:spacing w:val="-21"/>
        </w:rPr>
        <w:t>B</w:t>
      </w:r>
      <w:r>
        <w:rPr>
          <w:spacing w:val="-21"/>
        </w:rPr>
        <w:t>．</w:t>
      </w:r>
      <w:r>
        <w:t xml:space="preserve">火灾，爆炸，中毒，腐蚀及污染环境   </w:t>
      </w:r>
      <w:r>
        <w:rPr>
          <w:rFonts w:ascii="Arial" w:eastAsia="Arial"/>
          <w:spacing w:val="-30"/>
        </w:rPr>
        <w:t>C</w:t>
      </w:r>
      <w:r>
        <w:rPr>
          <w:spacing w:val="-30"/>
        </w:rPr>
        <w:t>．</w:t>
      </w:r>
      <w:r>
        <w:t xml:space="preserve">火灾，爆炸，感染，腐蚀及污染环境   </w:t>
      </w:r>
      <w:r>
        <w:rPr>
          <w:rFonts w:ascii="Arial" w:eastAsia="Arial"/>
          <w:spacing w:val="-30"/>
        </w:rPr>
        <w:t>D</w:t>
      </w:r>
      <w:r>
        <w:rPr>
          <w:spacing w:val="-30"/>
        </w:rPr>
        <w:t>．</w:t>
      </w:r>
      <w:r>
        <w:t>火灾，失效，中毒，腐蚀及污染环境</w:t>
      </w:r>
    </w:p>
    <w:p>
      <w:pPr>
        <w:pStyle w:val="4"/>
        <w:tabs>
          <w:tab w:val="left" w:pos="5119"/>
          <w:tab w:val="left" w:pos="5799"/>
        </w:tabs>
      </w:pPr>
      <w:r>
        <w:rPr>
          <w:rFonts w:ascii="Arial" w:eastAsia="Arial"/>
        </w:rPr>
        <w:t>29</w:t>
      </w:r>
      <w:r>
        <w:t>、职业病防治工作坚持（</w:t>
      </w:r>
      <w:r>
        <w:tab/>
      </w:r>
      <w:r>
        <w:rPr>
          <w:rFonts w:ascii="Arial" w:eastAsia="Arial"/>
        </w:rPr>
        <w:t>A</w:t>
      </w:r>
      <w:r>
        <w:rPr>
          <w:rFonts w:ascii="Arial" w:eastAsia="Arial"/>
        </w:rPr>
        <w:tab/>
      </w:r>
      <w:r>
        <w:t>）的方针，实行分类管理、综合治理。</w:t>
      </w:r>
    </w:p>
    <w:p>
      <w:pPr>
        <w:pStyle w:val="4"/>
        <w:tabs>
          <w:tab w:val="left" w:pos="4740"/>
          <w:tab w:val="left" w:pos="5599"/>
          <w:tab w:val="left" w:pos="9480"/>
          <w:tab w:val="left" w:pos="10239"/>
        </w:tabs>
        <w:spacing w:before="279"/>
      </w:pPr>
      <w:r>
        <w:rPr>
          <w:rFonts w:ascii="Arial" w:eastAsia="Arial"/>
        </w:rPr>
        <w:t>A.</w:t>
      </w:r>
      <w:r>
        <w:rPr>
          <w:rFonts w:ascii="Arial" w:eastAsia="Arial"/>
          <w:spacing w:val="-41"/>
        </w:rPr>
        <w:t xml:space="preserve"> </w:t>
      </w:r>
      <w:r>
        <w:t>预防为主、防治结合</w:t>
      </w:r>
      <w:r>
        <w:tab/>
      </w:r>
      <w:r>
        <w:rPr>
          <w:rFonts w:ascii="Arial" w:eastAsia="Arial"/>
        </w:rPr>
        <w:t>B.</w:t>
      </w:r>
      <w:r>
        <w:rPr>
          <w:rFonts w:ascii="Arial" w:eastAsia="Arial"/>
        </w:rPr>
        <w:tab/>
      </w:r>
      <w:r>
        <w:t>安全第一、预防为主</w:t>
      </w:r>
      <w:r>
        <w:tab/>
      </w:r>
      <w:r>
        <w:rPr>
          <w:rFonts w:ascii="Arial" w:eastAsia="Arial"/>
        </w:rPr>
        <w:t>C.</w:t>
      </w:r>
      <w:r>
        <w:rPr>
          <w:rFonts w:ascii="Arial" w:eastAsia="Arial"/>
        </w:rPr>
        <w:tab/>
      </w:r>
      <w:r>
        <w:t>预防为主、治理整顿</w:t>
      </w:r>
    </w:p>
    <w:p>
      <w:pPr>
        <w:pStyle w:val="4"/>
        <w:tabs>
          <w:tab w:val="left" w:pos="6179"/>
        </w:tabs>
        <w:spacing w:before="319"/>
        <w:rPr>
          <w:rFonts w:ascii="Arial" w:eastAsia="Arial"/>
        </w:rPr>
      </w:pPr>
      <w:r>
        <w:rPr>
          <w:rFonts w:ascii="Arial" w:eastAsia="Arial"/>
        </w:rPr>
        <w:t>30</w:t>
      </w:r>
      <w:r>
        <w:t>、我国的安全生产工作方针是：</w:t>
      </w:r>
      <w:r>
        <w:tab/>
      </w:r>
      <w:r>
        <w:rPr>
          <w:rFonts w:ascii="Arial" w:eastAsia="Arial"/>
        </w:rPr>
        <w:t>( B )</w:t>
      </w:r>
    </w:p>
    <w:p>
      <w:pPr>
        <w:pStyle w:val="4"/>
        <w:tabs>
          <w:tab w:val="left" w:pos="4260"/>
          <w:tab w:val="left" w:pos="5019"/>
          <w:tab w:val="left" w:pos="8599"/>
          <w:tab w:val="left" w:pos="10740"/>
          <w:tab w:val="left" w:pos="11419"/>
        </w:tabs>
        <w:spacing w:before="279" w:line="396" w:lineRule="auto"/>
        <w:ind w:right="1959"/>
      </w:pPr>
      <w:r>
        <w:rPr>
          <w:rFonts w:ascii="Arial" w:eastAsia="Arial"/>
        </w:rPr>
        <w:t>A.</w:t>
      </w:r>
      <w:r>
        <w:rPr>
          <w:rFonts w:ascii="Arial" w:eastAsia="Arial"/>
          <w:spacing w:val="-41"/>
        </w:rPr>
        <w:t xml:space="preserve"> </w:t>
      </w:r>
      <w:r>
        <w:t>管生产必须管安全</w:t>
      </w:r>
      <w:r>
        <w:tab/>
      </w:r>
      <w:r>
        <w:rPr>
          <w:rFonts w:ascii="Arial" w:eastAsia="Arial"/>
        </w:rPr>
        <w:t>B.</w:t>
      </w:r>
      <w:r>
        <w:rPr>
          <w:rFonts w:ascii="Arial" w:eastAsia="Arial"/>
        </w:rPr>
        <w:tab/>
      </w:r>
      <w:r>
        <w:t>安全第一，</w:t>
      </w:r>
      <w:r>
        <w:rPr>
          <w:spacing w:val="-140"/>
        </w:rPr>
        <w:t xml:space="preserve"> </w:t>
      </w:r>
      <w:r>
        <w:t>预防为主</w:t>
      </w:r>
      <w:r>
        <w:tab/>
      </w:r>
      <w:r>
        <w:rPr>
          <w:spacing w:val="-60"/>
        </w:rPr>
        <w:t>，</w:t>
      </w:r>
      <w:r>
        <w:t>综合治理</w:t>
      </w:r>
      <w:r>
        <w:tab/>
      </w:r>
      <w:r>
        <w:rPr>
          <w:rFonts w:ascii="Arial" w:eastAsia="Arial"/>
        </w:rPr>
        <w:t>C.</w:t>
      </w:r>
      <w:r>
        <w:rPr>
          <w:rFonts w:ascii="Arial" w:eastAsia="Arial"/>
        </w:rPr>
        <w:tab/>
      </w:r>
      <w:r>
        <w:t>保障劳动者</w:t>
      </w:r>
      <w:r>
        <w:rPr>
          <w:spacing w:val="-18"/>
        </w:rPr>
        <w:t>的</w:t>
      </w:r>
      <w:r>
        <w:t>安全与健康</w:t>
      </w:r>
    </w:p>
    <w:p>
      <w:pPr>
        <w:pStyle w:val="4"/>
        <w:tabs>
          <w:tab w:val="left" w:pos="3959"/>
          <w:tab w:val="left" w:pos="4439"/>
        </w:tabs>
        <w:spacing w:line="439" w:lineRule="exact"/>
      </w:pPr>
      <w:r>
        <w:rPr>
          <w:rFonts w:ascii="Arial" w:eastAsia="Arial"/>
        </w:rPr>
        <w:t>31</w:t>
      </w:r>
      <w:r>
        <w:t>、建筑物起火的（</w:t>
      </w:r>
      <w:r>
        <w:tab/>
      </w:r>
      <w:r>
        <w:rPr>
          <w:rFonts w:ascii="Arial" w:eastAsia="Arial"/>
        </w:rPr>
        <w:t>B</w:t>
      </w:r>
      <w:r>
        <w:rPr>
          <w:rFonts w:ascii="Arial" w:eastAsia="Arial"/>
        </w:rPr>
        <w:tab/>
      </w:r>
      <w:r>
        <w:t>）分钟内是灭火的最好时机，超过这个时间，就要设法</w:t>
      </w:r>
    </w:p>
    <w:p>
      <w:pPr>
        <w:pStyle w:val="4"/>
        <w:spacing w:before="298"/>
      </w:pPr>
      <w:r>
        <w:t>逃离火灾现场。</w:t>
      </w:r>
    </w:p>
    <w:p>
      <w:pPr>
        <w:pStyle w:val="4"/>
        <w:tabs>
          <w:tab w:val="left" w:pos="1731"/>
          <w:tab w:val="left" w:pos="3082"/>
        </w:tabs>
        <w:spacing w:before="322"/>
        <w:rPr>
          <w:rFonts w:ascii="Arial"/>
        </w:rPr>
      </w:pPr>
      <w:r>
        <w:rPr>
          <w:rFonts w:ascii="Arial"/>
        </w:rPr>
        <w:t>A.1~3</w:t>
      </w:r>
      <w:r>
        <w:rPr>
          <w:rFonts w:ascii="Arial"/>
        </w:rPr>
        <w:tab/>
      </w:r>
      <w:r>
        <w:rPr>
          <w:rFonts w:ascii="Arial"/>
        </w:rPr>
        <w:t>B.5~7</w:t>
      </w:r>
      <w:r>
        <w:rPr>
          <w:rFonts w:ascii="Arial"/>
        </w:rPr>
        <w:tab/>
      </w:r>
      <w:r>
        <w:rPr>
          <w:rFonts w:ascii="Arial"/>
        </w:rPr>
        <w:t>C.15~30</w:t>
      </w:r>
    </w:p>
    <w:p>
      <w:pPr>
        <w:spacing w:after="0"/>
        <w:rPr>
          <w:rFonts w:ascii="Arial"/>
        </w:rPr>
        <w:sectPr>
          <w:pgSz w:w="19120" w:h="27060"/>
          <w:pgMar w:top="2460" w:right="1080" w:bottom="280" w:left="2500" w:header="720" w:footer="720" w:gutter="0"/>
          <w:cols w:space="720" w:num="1"/>
        </w:sectPr>
      </w:pPr>
    </w:p>
    <w:p>
      <w:pPr>
        <w:pStyle w:val="4"/>
        <w:tabs>
          <w:tab w:val="left" w:pos="12359"/>
        </w:tabs>
        <w:spacing w:before="40"/>
      </w:pPr>
      <w:r>
        <w:rPr>
          <w:rFonts w:ascii="Arial" w:eastAsia="Arial"/>
        </w:rPr>
        <w:t>32</w:t>
      </w:r>
      <w:r>
        <w:t>、用人单位对从事接触职业病危害的作业的劳动者，应当给予适当（</w:t>
      </w:r>
      <w:r>
        <w:tab/>
      </w:r>
      <w:r>
        <w:rPr>
          <w:rFonts w:ascii="Arial" w:eastAsia="Arial"/>
          <w:spacing w:val="-111"/>
        </w:rPr>
        <w:t>A</w:t>
      </w:r>
      <w:r>
        <w:rPr>
          <w:spacing w:val="-111"/>
        </w:rPr>
        <w:t>）</w:t>
      </w:r>
      <w:r>
        <w:t>。</w:t>
      </w:r>
    </w:p>
    <w:p>
      <w:pPr>
        <w:pStyle w:val="4"/>
        <w:tabs>
          <w:tab w:val="left" w:pos="2720"/>
          <w:tab w:val="left" w:pos="3479"/>
          <w:tab w:val="left" w:pos="5420"/>
          <w:tab w:val="left" w:pos="6179"/>
        </w:tabs>
        <w:spacing w:before="278"/>
      </w:pPr>
      <w:r>
        <w:rPr>
          <w:rFonts w:ascii="Arial" w:eastAsia="Arial"/>
        </w:rPr>
        <w:t>A.</w:t>
      </w:r>
      <w:r>
        <w:rPr>
          <w:rFonts w:ascii="Arial" w:eastAsia="Arial"/>
          <w:spacing w:val="-41"/>
        </w:rPr>
        <w:t xml:space="preserve"> </w:t>
      </w:r>
      <w:r>
        <w:t>岗位津贴</w:t>
      </w:r>
      <w:r>
        <w:tab/>
      </w:r>
      <w:r>
        <w:rPr>
          <w:rFonts w:ascii="Arial" w:eastAsia="Arial"/>
        </w:rPr>
        <w:t>B.</w:t>
      </w:r>
      <w:r>
        <w:rPr>
          <w:rFonts w:ascii="Arial" w:eastAsia="Arial"/>
        </w:rPr>
        <w:tab/>
      </w:r>
      <w:r>
        <w:t>工资补贴</w:t>
      </w:r>
      <w:r>
        <w:tab/>
      </w:r>
      <w:r>
        <w:rPr>
          <w:rFonts w:ascii="Arial" w:eastAsia="Arial"/>
        </w:rPr>
        <w:t>C.</w:t>
      </w:r>
      <w:r>
        <w:rPr>
          <w:rFonts w:ascii="Arial" w:eastAsia="Arial"/>
        </w:rPr>
        <w:tab/>
      </w:r>
      <w:r>
        <w:t>生活照顾</w:t>
      </w:r>
    </w:p>
    <w:p>
      <w:pPr>
        <w:pStyle w:val="4"/>
        <w:tabs>
          <w:tab w:val="left" w:pos="10939"/>
          <w:tab w:val="left" w:pos="11419"/>
        </w:tabs>
        <w:spacing w:before="299" w:line="396" w:lineRule="auto"/>
        <w:ind w:right="1959"/>
      </w:pPr>
      <w:r>
        <w:rPr>
          <w:rFonts w:ascii="Arial" w:eastAsia="Arial"/>
        </w:rPr>
        <w:t>33</w:t>
      </w:r>
      <w:r>
        <w:t>、各种气瓶的存放，必须保证安全距离，气瓶距离明火在（</w:t>
      </w:r>
      <w:r>
        <w:tab/>
      </w:r>
      <w:r>
        <w:rPr>
          <w:rFonts w:ascii="Arial" w:eastAsia="Arial"/>
        </w:rPr>
        <w:t>B</w:t>
      </w:r>
      <w:r>
        <w:rPr>
          <w:rFonts w:ascii="Arial" w:eastAsia="Arial"/>
        </w:rPr>
        <w:tab/>
      </w:r>
      <w:r>
        <w:t>）米以上，</w:t>
      </w:r>
      <w:r>
        <w:rPr>
          <w:spacing w:val="-18"/>
        </w:rPr>
        <w:t>避</w:t>
      </w:r>
      <w:r>
        <w:t>免阳光暴晒。</w:t>
      </w:r>
    </w:p>
    <w:p>
      <w:pPr>
        <w:pStyle w:val="4"/>
        <w:tabs>
          <w:tab w:val="left" w:pos="1320"/>
          <w:tab w:val="left" w:pos="2461"/>
        </w:tabs>
        <w:spacing w:before="20"/>
        <w:rPr>
          <w:rFonts w:ascii="Arial"/>
        </w:rPr>
      </w:pPr>
      <w:r>
        <w:rPr>
          <w:rFonts w:ascii="Arial"/>
        </w:rPr>
        <w:t>A.2</w:t>
      </w:r>
      <w:r>
        <w:rPr>
          <w:rFonts w:ascii="Arial"/>
        </w:rPr>
        <w:tab/>
      </w:r>
      <w:r>
        <w:rPr>
          <w:rFonts w:ascii="Arial"/>
        </w:rPr>
        <w:t>B.10</w:t>
      </w:r>
      <w:r>
        <w:rPr>
          <w:rFonts w:ascii="Arial"/>
        </w:rPr>
        <w:tab/>
      </w:r>
      <w:r>
        <w:rPr>
          <w:rFonts w:ascii="Arial"/>
        </w:rPr>
        <w:t>C.30</w:t>
      </w:r>
    </w:p>
    <w:p>
      <w:pPr>
        <w:pStyle w:val="4"/>
        <w:tabs>
          <w:tab w:val="left" w:pos="3959"/>
          <w:tab w:val="left" w:pos="4819"/>
        </w:tabs>
        <w:spacing w:before="324" w:line="384" w:lineRule="auto"/>
        <w:ind w:right="2519"/>
      </w:pPr>
      <w:r>
        <w:rPr>
          <w:rFonts w:ascii="Arial" w:eastAsia="Arial"/>
        </w:rPr>
        <w:t>34</w:t>
      </w:r>
      <w:r>
        <w:t>、用人单位强令劳动者违章冒险作业，发生重大伤亡事故，造成严重后果的</w:t>
      </w:r>
      <w:r>
        <w:rPr>
          <w:spacing w:val="-18"/>
        </w:rPr>
        <w:t xml:space="preserve">， </w:t>
      </w:r>
      <w:r>
        <w:t>对责任人依法追究（</w:t>
      </w:r>
      <w:r>
        <w:tab/>
      </w:r>
      <w:r>
        <w:rPr>
          <w:rFonts w:ascii="Arial" w:eastAsia="Arial"/>
        </w:rPr>
        <w:t>C</w:t>
      </w:r>
      <w:r>
        <w:rPr>
          <w:rFonts w:ascii="Arial" w:eastAsia="Arial"/>
        </w:rPr>
        <w:tab/>
      </w:r>
      <w:r>
        <w:rPr>
          <w:spacing w:val="-160"/>
        </w:rPr>
        <w:t>）</w:t>
      </w:r>
      <w:r>
        <w:t>。</w:t>
      </w:r>
    </w:p>
    <w:p>
      <w:pPr>
        <w:pStyle w:val="4"/>
        <w:tabs>
          <w:tab w:val="left" w:pos="2720"/>
          <w:tab w:val="left" w:pos="3479"/>
          <w:tab w:val="left" w:pos="5420"/>
          <w:tab w:val="left" w:pos="6179"/>
        </w:tabs>
        <w:spacing w:before="24"/>
      </w:pPr>
      <w:r>
        <w:rPr>
          <w:rFonts w:ascii="Arial" w:eastAsia="Arial"/>
        </w:rPr>
        <w:t>A.</w:t>
      </w:r>
      <w:r>
        <w:rPr>
          <w:rFonts w:ascii="Arial" w:eastAsia="Arial"/>
          <w:spacing w:val="-41"/>
        </w:rPr>
        <w:t xml:space="preserve"> </w:t>
      </w:r>
      <w:r>
        <w:t>经济责任</w:t>
      </w:r>
      <w:r>
        <w:tab/>
      </w:r>
      <w:r>
        <w:rPr>
          <w:rFonts w:ascii="Arial" w:eastAsia="Arial"/>
        </w:rPr>
        <w:t>B.</w:t>
      </w:r>
      <w:r>
        <w:rPr>
          <w:rFonts w:ascii="Arial" w:eastAsia="Arial"/>
        </w:rPr>
        <w:tab/>
      </w:r>
      <w:r>
        <w:t>行政责任</w:t>
      </w:r>
      <w:r>
        <w:tab/>
      </w:r>
      <w:r>
        <w:rPr>
          <w:rFonts w:ascii="Arial" w:eastAsia="Arial"/>
        </w:rPr>
        <w:t>C.</w:t>
      </w:r>
      <w:r>
        <w:rPr>
          <w:rFonts w:ascii="Arial" w:eastAsia="Arial"/>
        </w:rPr>
        <w:tab/>
      </w:r>
      <w:r>
        <w:t>刑事责任</w:t>
      </w:r>
    </w:p>
    <w:p>
      <w:pPr>
        <w:pStyle w:val="4"/>
        <w:tabs>
          <w:tab w:val="left" w:pos="5499"/>
          <w:tab w:val="left" w:pos="6179"/>
        </w:tabs>
        <w:spacing w:before="279"/>
      </w:pPr>
      <w:r>
        <w:rPr>
          <w:rFonts w:ascii="Arial" w:eastAsia="Arial"/>
        </w:rPr>
        <w:t>35</w:t>
      </w:r>
      <w:r>
        <w:t>、指令标志的基本型式是（</w:t>
      </w:r>
      <w:r>
        <w:tab/>
      </w:r>
      <w:r>
        <w:rPr>
          <w:rFonts w:ascii="Arial" w:eastAsia="Arial"/>
        </w:rPr>
        <w:t>C</w:t>
      </w:r>
      <w:r>
        <w:rPr>
          <w:rFonts w:ascii="Arial" w:eastAsia="Arial"/>
        </w:rPr>
        <w:tab/>
      </w:r>
      <w:r>
        <w:rPr>
          <w:spacing w:val="-160"/>
        </w:rPr>
        <w:t>）</w:t>
      </w:r>
      <w:r>
        <w:t>。</w:t>
      </w:r>
    </w:p>
    <w:p>
      <w:pPr>
        <w:pStyle w:val="8"/>
        <w:numPr>
          <w:ilvl w:val="0"/>
          <w:numId w:val="1"/>
        </w:numPr>
        <w:tabs>
          <w:tab w:val="left" w:pos="780"/>
        </w:tabs>
        <w:spacing w:before="299" w:after="0" w:line="240" w:lineRule="auto"/>
        <w:ind w:left="780" w:right="0" w:hanging="400"/>
        <w:jc w:val="left"/>
        <w:rPr>
          <w:sz w:val="36"/>
        </w:rPr>
      </w:pPr>
      <w:r>
        <w:rPr>
          <w:sz w:val="36"/>
        </w:rPr>
        <w:t>正三角形边框，颜色为图象是白色，背景是蓝色</w:t>
      </w:r>
    </w:p>
    <w:p>
      <w:pPr>
        <w:pStyle w:val="8"/>
        <w:numPr>
          <w:ilvl w:val="0"/>
          <w:numId w:val="1"/>
        </w:numPr>
        <w:tabs>
          <w:tab w:val="left" w:pos="780"/>
        </w:tabs>
        <w:spacing w:before="278" w:after="0" w:line="240" w:lineRule="auto"/>
        <w:ind w:left="780" w:right="0" w:hanging="400"/>
        <w:jc w:val="left"/>
        <w:rPr>
          <w:sz w:val="36"/>
        </w:rPr>
      </w:pPr>
      <w:r>
        <w:rPr>
          <w:sz w:val="36"/>
        </w:rPr>
        <w:t>正方开边框，颜色为图象是绿色，文字是白色，背景是绿色或红色</w:t>
      </w:r>
    </w:p>
    <w:p>
      <w:pPr>
        <w:pStyle w:val="8"/>
        <w:numPr>
          <w:ilvl w:val="0"/>
          <w:numId w:val="1"/>
        </w:numPr>
        <w:tabs>
          <w:tab w:val="left" w:pos="780"/>
        </w:tabs>
        <w:spacing w:before="299" w:after="0" w:line="240" w:lineRule="auto"/>
        <w:ind w:left="780" w:right="0" w:hanging="400"/>
        <w:jc w:val="left"/>
        <w:rPr>
          <w:sz w:val="36"/>
        </w:rPr>
      </w:pPr>
      <w:r>
        <w:rPr>
          <w:sz w:val="36"/>
        </w:rPr>
        <w:t>圆形边框，颜色为图象是白色，背景是蓝色</w:t>
      </w:r>
    </w:p>
    <w:p>
      <w:pPr>
        <w:pStyle w:val="4"/>
        <w:tabs>
          <w:tab w:val="left" w:pos="5219"/>
        </w:tabs>
        <w:spacing w:before="299"/>
      </w:pPr>
      <w:r>
        <w:rPr>
          <w:rFonts w:ascii="Arial" w:eastAsia="Arial"/>
        </w:rPr>
        <w:t>36</w:t>
      </w:r>
      <w:r>
        <w:t>、人如长时间暴露在（</w:t>
      </w:r>
      <w:r>
        <w:rPr>
          <w:spacing w:val="78"/>
        </w:rPr>
        <w:t xml:space="preserve"> </w:t>
      </w:r>
      <w:r>
        <w:rPr>
          <w:rFonts w:ascii="Arial" w:eastAsia="Arial"/>
        </w:rPr>
        <w:t>B</w:t>
      </w:r>
      <w:r>
        <w:rPr>
          <w:rFonts w:ascii="Arial" w:eastAsia="Arial"/>
        </w:rPr>
        <w:tab/>
      </w:r>
      <w:r>
        <w:t>）噪声环境中，将导致永久性的听力损伤。</w:t>
      </w:r>
    </w:p>
    <w:p>
      <w:pPr>
        <w:pStyle w:val="4"/>
        <w:tabs>
          <w:tab w:val="left" w:pos="2420"/>
          <w:tab w:val="left" w:pos="3859"/>
          <w:tab w:val="left" w:pos="5040"/>
          <w:tab w:val="left" w:pos="6459"/>
        </w:tabs>
        <w:spacing w:before="299"/>
      </w:pPr>
      <w:r>
        <w:rPr>
          <w:rFonts w:ascii="Arial" w:eastAsia="Arial"/>
        </w:rPr>
        <w:t>A.80</w:t>
      </w:r>
      <w:r>
        <w:rPr>
          <w:rFonts w:ascii="Arial" w:eastAsia="Arial"/>
          <w:spacing w:val="19"/>
        </w:rPr>
        <w:t xml:space="preserve"> </w:t>
      </w:r>
      <w:r>
        <w:t>分贝</w:t>
      </w:r>
      <w:r>
        <w:tab/>
      </w:r>
      <w:r>
        <w:rPr>
          <w:rFonts w:ascii="Arial" w:eastAsia="Arial"/>
        </w:rPr>
        <w:t>B.120</w:t>
      </w:r>
      <w:r>
        <w:rPr>
          <w:rFonts w:ascii="Arial" w:eastAsia="Arial"/>
        </w:rPr>
        <w:tab/>
      </w:r>
      <w:r>
        <w:t>分贝</w:t>
      </w:r>
      <w:r>
        <w:tab/>
      </w:r>
      <w:r>
        <w:rPr>
          <w:rFonts w:ascii="Arial" w:eastAsia="Arial"/>
        </w:rPr>
        <w:t>C.180</w:t>
      </w:r>
      <w:r>
        <w:rPr>
          <w:rFonts w:ascii="Arial" w:eastAsia="Arial"/>
        </w:rPr>
        <w:tab/>
      </w:r>
      <w:r>
        <w:t>分贝</w:t>
      </w:r>
    </w:p>
    <w:p>
      <w:pPr>
        <w:pStyle w:val="4"/>
        <w:tabs>
          <w:tab w:val="left" w:pos="11459"/>
          <w:tab w:val="left" w:pos="12039"/>
        </w:tabs>
        <w:spacing w:before="298" w:line="384" w:lineRule="auto"/>
        <w:ind w:right="1859"/>
      </w:pPr>
      <w:r>
        <w:rPr>
          <w:rFonts w:ascii="Arial" w:eastAsia="Arial"/>
          <w:spacing w:val="-1"/>
        </w:rPr>
        <w:t>37</w:t>
      </w:r>
      <w:r>
        <w:t>、劳动者对用人单位管理人员违章指挥、强令冒险作业，有权（</w:t>
      </w:r>
      <w:r>
        <w:tab/>
      </w:r>
      <w:r>
        <w:rPr>
          <w:rFonts w:ascii="Arial" w:eastAsia="Arial"/>
        </w:rPr>
        <w:t>A</w:t>
      </w:r>
      <w:r>
        <w:rPr>
          <w:rFonts w:ascii="Arial" w:eastAsia="Arial"/>
        </w:rPr>
        <w:tab/>
      </w:r>
      <w:r>
        <w:rPr>
          <w:spacing w:val="-160"/>
        </w:rPr>
        <w:t>）</w:t>
      </w:r>
      <w:r>
        <w:t>；对危</w:t>
      </w:r>
      <w:r>
        <w:rPr>
          <w:spacing w:val="-18"/>
        </w:rPr>
        <w:t>害</w:t>
      </w:r>
      <w:r>
        <w:t>生命安全和身体健康的行为，有权提出批评、检举和控告。</w:t>
      </w:r>
    </w:p>
    <w:p>
      <w:pPr>
        <w:pStyle w:val="4"/>
        <w:tabs>
          <w:tab w:val="left" w:pos="2720"/>
          <w:tab w:val="left" w:pos="3479"/>
          <w:tab w:val="left" w:pos="5420"/>
          <w:tab w:val="left" w:pos="6179"/>
        </w:tabs>
        <w:spacing w:before="24"/>
      </w:pPr>
      <w:r>
        <w:rPr>
          <w:rFonts w:ascii="Arial" w:eastAsia="Arial"/>
        </w:rPr>
        <w:t>A.</w:t>
      </w:r>
      <w:r>
        <w:rPr>
          <w:rFonts w:ascii="Arial" w:eastAsia="Arial"/>
          <w:spacing w:val="-41"/>
        </w:rPr>
        <w:t xml:space="preserve"> </w:t>
      </w:r>
      <w:r>
        <w:t>拒绝执行</w:t>
      </w:r>
      <w:r>
        <w:tab/>
      </w:r>
      <w:r>
        <w:rPr>
          <w:rFonts w:ascii="Arial" w:eastAsia="Arial"/>
        </w:rPr>
        <w:t>B.</w:t>
      </w:r>
      <w:r>
        <w:rPr>
          <w:rFonts w:ascii="Arial" w:eastAsia="Arial"/>
        </w:rPr>
        <w:tab/>
      </w:r>
      <w:r>
        <w:t>进行抵制</w:t>
      </w:r>
      <w:r>
        <w:tab/>
      </w:r>
      <w:r>
        <w:rPr>
          <w:rFonts w:ascii="Arial" w:eastAsia="Arial"/>
        </w:rPr>
        <w:t>C.</w:t>
      </w:r>
      <w:r>
        <w:rPr>
          <w:rFonts w:ascii="Arial" w:eastAsia="Arial"/>
        </w:rPr>
        <w:tab/>
      </w:r>
      <w:r>
        <w:t>要求经济补偿</w:t>
      </w:r>
    </w:p>
    <w:p>
      <w:pPr>
        <w:pStyle w:val="4"/>
        <w:tabs>
          <w:tab w:val="left" w:pos="5599"/>
        </w:tabs>
        <w:spacing w:before="279"/>
      </w:pPr>
      <w:r>
        <w:rPr>
          <w:rFonts w:ascii="Arial" w:eastAsia="Arial"/>
        </w:rPr>
        <w:t>38</w:t>
      </w:r>
      <w:r>
        <w:t>、三级安全教育是指：</w:t>
      </w:r>
      <w:r>
        <w:rPr>
          <w:spacing w:val="-121"/>
        </w:rPr>
        <w:t xml:space="preserve"> </w:t>
      </w:r>
      <w:r>
        <w:t>（</w:t>
      </w:r>
      <w:r>
        <w:rPr>
          <w:spacing w:val="-60"/>
        </w:rPr>
        <w:t xml:space="preserve"> </w:t>
      </w:r>
      <w:r>
        <w:rPr>
          <w:rFonts w:ascii="Arial" w:eastAsia="Arial"/>
        </w:rPr>
        <w:t>B</w:t>
      </w:r>
      <w:r>
        <w:rPr>
          <w:rFonts w:ascii="Arial" w:eastAsia="Arial"/>
        </w:rPr>
        <w:tab/>
      </w:r>
      <w:r>
        <w:rPr>
          <w:spacing w:val="-160"/>
        </w:rPr>
        <w:t>）</w:t>
      </w:r>
      <w:r>
        <w:t>。</w:t>
      </w:r>
    </w:p>
    <w:p>
      <w:pPr>
        <w:pStyle w:val="4"/>
        <w:tabs>
          <w:tab w:val="left" w:pos="6100"/>
          <w:tab w:val="left" w:pos="6679"/>
          <w:tab w:val="left" w:pos="13160"/>
        </w:tabs>
        <w:spacing w:before="299"/>
        <w:rPr>
          <w:rFonts w:ascii="Arial" w:eastAsia="Arial"/>
        </w:rPr>
      </w:pPr>
      <w:r>
        <w:rPr>
          <w:rFonts w:ascii="Arial" w:eastAsia="Arial"/>
        </w:rPr>
        <w:t>A.</w:t>
      </w:r>
      <w:r>
        <w:rPr>
          <w:rFonts w:ascii="Arial" w:eastAsia="Arial"/>
          <w:spacing w:val="-41"/>
        </w:rPr>
        <w:t xml:space="preserve"> </w:t>
      </w:r>
      <w:r>
        <w:t>国家教育</w:t>
      </w:r>
      <w:r>
        <w:rPr>
          <w:spacing w:val="-20"/>
        </w:rPr>
        <w:t>、</w:t>
      </w:r>
      <w:r>
        <w:t>学校教育、企业教育</w:t>
      </w:r>
      <w:r>
        <w:tab/>
      </w:r>
      <w:r>
        <w:rPr>
          <w:rFonts w:ascii="Arial" w:eastAsia="Arial"/>
        </w:rPr>
        <w:t>B.</w:t>
      </w:r>
      <w:r>
        <w:rPr>
          <w:rFonts w:ascii="Arial" w:eastAsia="Arial"/>
        </w:rPr>
        <w:tab/>
      </w:r>
      <w:r>
        <w:t>入厂教育、车间教育</w:t>
      </w:r>
      <w:r>
        <w:rPr>
          <w:spacing w:val="-20"/>
        </w:rPr>
        <w:t>、</w:t>
      </w:r>
      <w:r>
        <w:t>岗位或班组教育</w:t>
      </w:r>
      <w:r>
        <w:tab/>
      </w:r>
      <w:r>
        <w:rPr>
          <w:rFonts w:ascii="Arial" w:eastAsia="Arial"/>
        </w:rPr>
        <w:t>C.</w:t>
      </w:r>
    </w:p>
    <w:p>
      <w:pPr>
        <w:pStyle w:val="4"/>
        <w:spacing w:before="299"/>
      </w:pPr>
      <w:r>
        <w:t>车间主任教育、班级教育</w:t>
      </w:r>
    </w:p>
    <w:p>
      <w:pPr>
        <w:pStyle w:val="4"/>
        <w:tabs>
          <w:tab w:val="left" w:pos="6179"/>
          <w:tab w:val="left" w:pos="6759"/>
        </w:tabs>
        <w:spacing w:before="278"/>
      </w:pPr>
      <w:r>
        <w:rPr>
          <w:rFonts w:ascii="Arial" w:eastAsia="Arial"/>
        </w:rPr>
        <w:t>39</w:t>
      </w:r>
      <w:r>
        <w:t>、全国消防宣传日是哪一天？（</w:t>
      </w:r>
      <w:r>
        <w:tab/>
      </w:r>
      <w:r>
        <w:rPr>
          <w:rFonts w:ascii="Arial" w:eastAsia="Arial"/>
        </w:rPr>
        <w:t>A</w:t>
      </w:r>
      <w:r>
        <w:rPr>
          <w:rFonts w:ascii="Arial" w:eastAsia="Arial"/>
        </w:rPr>
        <w:tab/>
      </w:r>
      <w:r>
        <w:t>）</w:t>
      </w:r>
    </w:p>
    <w:p>
      <w:pPr>
        <w:pStyle w:val="4"/>
        <w:tabs>
          <w:tab w:val="left" w:pos="2800"/>
          <w:tab w:val="left" w:pos="3859"/>
          <w:tab w:val="left" w:pos="5499"/>
          <w:tab w:val="left" w:pos="5620"/>
          <w:tab w:val="left" w:pos="6179"/>
          <w:tab w:val="left" w:pos="6839"/>
        </w:tabs>
        <w:spacing w:before="299" w:line="384" w:lineRule="auto"/>
        <w:ind w:right="7559"/>
      </w:pPr>
      <w:r>
        <w:rPr>
          <w:rFonts w:ascii="Arial" w:hAnsi="Arial" w:eastAsia="Arial"/>
        </w:rPr>
        <w:t xml:space="preserve">A.11 </w:t>
      </w:r>
      <w:r>
        <w:t>月</w:t>
      </w:r>
      <w:r>
        <w:rPr>
          <w:spacing w:val="-21"/>
        </w:rPr>
        <w:t xml:space="preserve"> </w:t>
      </w:r>
      <w:r>
        <w:rPr>
          <w:rFonts w:ascii="Arial" w:hAnsi="Arial" w:eastAsia="Arial"/>
        </w:rPr>
        <w:t>9</w:t>
      </w:r>
      <w:r>
        <w:rPr>
          <w:rFonts w:ascii="Arial" w:hAnsi="Arial" w:eastAsia="Arial"/>
          <w:spacing w:val="-21"/>
        </w:rPr>
        <w:t xml:space="preserve"> </w:t>
      </w:r>
      <w:r>
        <w:t>日</w:t>
      </w:r>
      <w:r>
        <w:tab/>
      </w:r>
      <w:r>
        <w:rPr>
          <w:rFonts w:ascii="Arial" w:hAnsi="Arial" w:eastAsia="Arial"/>
        </w:rPr>
        <w:t>B.1</w:t>
      </w:r>
      <w:r>
        <w:rPr>
          <w:rFonts w:ascii="Arial" w:hAnsi="Arial" w:eastAsia="Arial"/>
        </w:rPr>
        <w:tab/>
      </w:r>
      <w:r>
        <w:t>月</w:t>
      </w:r>
      <w:r>
        <w:rPr>
          <w:spacing w:val="-61"/>
        </w:rPr>
        <w:t xml:space="preserve"> </w:t>
      </w:r>
      <w:r>
        <w:rPr>
          <w:rFonts w:ascii="Arial" w:hAnsi="Arial" w:eastAsia="Arial"/>
        </w:rPr>
        <w:t>19</w:t>
      </w:r>
      <w:r>
        <w:rPr>
          <w:rFonts w:ascii="Arial" w:hAnsi="Arial" w:eastAsia="Arial"/>
          <w:spacing w:val="-21"/>
        </w:rPr>
        <w:t xml:space="preserve"> </w:t>
      </w:r>
      <w:r>
        <w:t>日</w:t>
      </w:r>
      <w:r>
        <w:tab/>
      </w:r>
      <w:r>
        <w:tab/>
      </w:r>
      <w:r>
        <w:rPr>
          <w:rFonts w:ascii="Arial" w:hAnsi="Arial" w:eastAsia="Arial"/>
        </w:rPr>
        <w:t>C.12</w:t>
      </w:r>
      <w:r>
        <w:rPr>
          <w:rFonts w:ascii="Arial" w:hAnsi="Arial" w:eastAsia="Arial"/>
        </w:rPr>
        <w:tab/>
      </w:r>
      <w:r>
        <w:t xml:space="preserve">月 </w:t>
      </w:r>
      <w:r>
        <w:rPr>
          <w:rFonts w:ascii="Arial" w:hAnsi="Arial" w:eastAsia="Arial"/>
        </w:rPr>
        <w:t>9</w:t>
      </w:r>
      <w:r>
        <w:rPr>
          <w:rFonts w:ascii="Arial" w:hAnsi="Arial" w:eastAsia="Arial"/>
          <w:spacing w:val="-60"/>
        </w:rPr>
        <w:t xml:space="preserve"> </w:t>
      </w:r>
      <w:r>
        <w:rPr>
          <w:spacing w:val="-18"/>
        </w:rPr>
        <w:t>日</w:t>
      </w:r>
      <w:r>
        <w:rPr>
          <w:rFonts w:ascii="Arial" w:hAnsi="Arial" w:eastAsia="Arial"/>
        </w:rPr>
        <w:t>40</w:t>
      </w:r>
      <w:r>
        <w:t>、制止“双违”是指制止（</w:t>
      </w:r>
      <w:r>
        <w:tab/>
      </w:r>
      <w:r>
        <w:rPr>
          <w:rFonts w:ascii="Arial" w:hAnsi="Arial" w:eastAsia="Arial"/>
        </w:rPr>
        <w:t>B</w:t>
      </w:r>
      <w:r>
        <w:rPr>
          <w:rFonts w:ascii="Arial" w:hAnsi="Arial" w:eastAsia="Arial"/>
        </w:rPr>
        <w:tab/>
      </w:r>
      <w:r>
        <w:rPr>
          <w:spacing w:val="-160"/>
        </w:rPr>
        <w:t>）</w:t>
      </w:r>
      <w:r>
        <w:t>。</w:t>
      </w:r>
    </w:p>
    <w:p>
      <w:pPr>
        <w:pStyle w:val="8"/>
        <w:numPr>
          <w:ilvl w:val="0"/>
          <w:numId w:val="2"/>
        </w:numPr>
        <w:tabs>
          <w:tab w:val="left" w:pos="780"/>
        </w:tabs>
        <w:spacing w:before="44" w:after="0" w:line="240" w:lineRule="auto"/>
        <w:ind w:left="780" w:right="0" w:hanging="400"/>
        <w:jc w:val="left"/>
        <w:rPr>
          <w:sz w:val="36"/>
        </w:rPr>
      </w:pPr>
      <w:r>
        <w:rPr>
          <w:sz w:val="36"/>
        </w:rPr>
        <w:t>违反劳动纪律、违反企业制度</w:t>
      </w:r>
    </w:p>
    <w:p>
      <w:pPr>
        <w:pStyle w:val="8"/>
        <w:numPr>
          <w:ilvl w:val="0"/>
          <w:numId w:val="2"/>
        </w:numPr>
        <w:tabs>
          <w:tab w:val="left" w:pos="780"/>
        </w:tabs>
        <w:spacing w:before="279" w:after="0" w:line="240" w:lineRule="auto"/>
        <w:ind w:left="780" w:right="0" w:hanging="400"/>
        <w:jc w:val="left"/>
        <w:rPr>
          <w:sz w:val="36"/>
        </w:rPr>
      </w:pPr>
      <w:r>
        <w:rPr>
          <w:sz w:val="36"/>
        </w:rPr>
        <w:t>违章指挥、违章作业</w:t>
      </w:r>
    </w:p>
    <w:p>
      <w:pPr>
        <w:pStyle w:val="8"/>
        <w:numPr>
          <w:ilvl w:val="0"/>
          <w:numId w:val="2"/>
        </w:numPr>
        <w:tabs>
          <w:tab w:val="left" w:pos="780"/>
        </w:tabs>
        <w:spacing w:before="299" w:after="0" w:line="240" w:lineRule="auto"/>
        <w:ind w:left="780" w:right="0" w:hanging="400"/>
        <w:jc w:val="left"/>
        <w:rPr>
          <w:sz w:val="36"/>
        </w:rPr>
      </w:pPr>
      <w:r>
        <w:rPr>
          <w:sz w:val="36"/>
        </w:rPr>
        <w:t>违反作业规程、违反企业纪律</w:t>
      </w:r>
    </w:p>
    <w:p>
      <w:pPr>
        <w:pStyle w:val="4"/>
        <w:tabs>
          <w:tab w:val="left" w:pos="11579"/>
        </w:tabs>
        <w:spacing w:before="278" w:line="396" w:lineRule="auto"/>
        <w:ind w:right="3399"/>
      </w:pPr>
      <w:r>
        <w:rPr>
          <w:rFonts w:ascii="Arial" w:eastAsia="Arial"/>
        </w:rPr>
        <w:t>41</w:t>
      </w:r>
      <w:r>
        <w:t>、对于操作工人来说，下面哪一部分的安全教育内容最为重要（</w:t>
      </w:r>
      <w:r>
        <w:tab/>
      </w:r>
      <w:r>
        <w:rPr>
          <w:rFonts w:ascii="Arial" w:eastAsia="Arial"/>
          <w:spacing w:val="-30"/>
        </w:rPr>
        <w:t>A</w:t>
      </w:r>
      <w:r>
        <w:rPr>
          <w:spacing w:val="-30"/>
        </w:rPr>
        <w:t xml:space="preserve">） </w:t>
      </w:r>
      <w:r>
        <w:rPr>
          <w:spacing w:val="20"/>
        </w:rPr>
        <w:t>Ａ</w:t>
      </w:r>
      <w:r>
        <w:rPr>
          <w:rFonts w:ascii="Arial" w:eastAsia="Arial"/>
          <w:spacing w:val="20"/>
        </w:rPr>
        <w:t>.</w:t>
      </w:r>
      <w:r>
        <w:rPr>
          <w:rFonts w:ascii="Arial" w:eastAsia="Arial"/>
          <w:spacing w:val="-21"/>
        </w:rPr>
        <w:t xml:space="preserve"> </w:t>
      </w:r>
      <w:r>
        <w:t>安全生产知识、安全意识与安全操作技能教育</w:t>
      </w:r>
    </w:p>
    <w:p>
      <w:pPr>
        <w:pStyle w:val="4"/>
        <w:spacing w:line="459" w:lineRule="exact"/>
      </w:pPr>
      <w:r>
        <w:t>Ｂ</w:t>
      </w:r>
      <w:r>
        <w:rPr>
          <w:rFonts w:ascii="Arial" w:eastAsia="Arial"/>
        </w:rPr>
        <w:t xml:space="preserve">. </w:t>
      </w:r>
      <w:r>
        <w:t>安全科学基本理论与教育</w:t>
      </w:r>
    </w:p>
    <w:p>
      <w:pPr>
        <w:spacing w:after="0" w:line="459" w:lineRule="exact"/>
        <w:sectPr>
          <w:pgSz w:w="19120" w:h="27060"/>
          <w:pgMar w:top="2460" w:right="1080" w:bottom="280" w:left="2500" w:header="720" w:footer="720" w:gutter="0"/>
          <w:cols w:space="720" w:num="1"/>
        </w:sectPr>
      </w:pPr>
    </w:p>
    <w:p>
      <w:pPr>
        <w:pStyle w:val="4"/>
        <w:spacing w:before="40"/>
      </w:pPr>
      <w:r>
        <w:t>Ｃ</w:t>
      </w:r>
      <w:r>
        <w:rPr>
          <w:rFonts w:ascii="Arial" w:eastAsia="Arial"/>
        </w:rPr>
        <w:t xml:space="preserve">. </w:t>
      </w:r>
      <w:r>
        <w:t>安全生产方针、法规与管理方法教育</w:t>
      </w:r>
    </w:p>
    <w:p>
      <w:pPr>
        <w:pStyle w:val="4"/>
        <w:tabs>
          <w:tab w:val="left" w:pos="6559"/>
          <w:tab w:val="left" w:pos="6879"/>
          <w:tab w:val="left" w:pos="7420"/>
        </w:tabs>
        <w:spacing w:before="278" w:line="396" w:lineRule="auto"/>
        <w:ind w:right="7039"/>
      </w:pPr>
      <w:r>
        <w:rPr>
          <w:rFonts w:ascii="Arial" w:eastAsia="Arial"/>
        </w:rPr>
        <w:t>42</w:t>
      </w:r>
      <w:r>
        <w:t>、安全标志分为四类，它们分别是</w:t>
      </w:r>
      <w:r>
        <w:tab/>
      </w:r>
      <w:r>
        <w:rPr>
          <w:rFonts w:ascii="Arial" w:eastAsia="Arial"/>
        </w:rPr>
        <w:t>(</w:t>
      </w:r>
      <w:r>
        <w:rPr>
          <w:rFonts w:ascii="Arial" w:eastAsia="Arial"/>
        </w:rPr>
        <w:tab/>
      </w:r>
      <w:r>
        <w:rPr>
          <w:rFonts w:ascii="Arial" w:eastAsia="Arial"/>
        </w:rPr>
        <w:t>B</w:t>
      </w:r>
      <w:r>
        <w:rPr>
          <w:rFonts w:ascii="Arial" w:eastAsia="Arial"/>
        </w:rPr>
        <w:tab/>
      </w:r>
      <w:r>
        <w:rPr>
          <w:rFonts w:ascii="Arial" w:eastAsia="Arial"/>
        </w:rPr>
        <w:t xml:space="preserve">)     </w:t>
      </w:r>
      <w:r>
        <w:rPr>
          <w:rFonts w:ascii="Arial" w:eastAsia="Arial"/>
          <w:spacing w:val="-21"/>
        </w:rPr>
        <w:t>A</w:t>
      </w:r>
      <w:r>
        <w:rPr>
          <w:spacing w:val="-21"/>
        </w:rPr>
        <w:t>．</w:t>
      </w:r>
      <w:r>
        <w:t>通行标志、禁止通行标志、提示标志和警告标</w:t>
      </w:r>
      <w:r>
        <w:rPr>
          <w:spacing w:val="-19"/>
        </w:rPr>
        <w:t>志</w:t>
      </w:r>
      <w:r>
        <w:rPr>
          <w:rFonts w:ascii="Arial" w:eastAsia="Arial"/>
          <w:spacing w:val="-21"/>
        </w:rPr>
        <w:t>B</w:t>
      </w:r>
      <w:r>
        <w:rPr>
          <w:spacing w:val="-21"/>
        </w:rPr>
        <w:t>．</w:t>
      </w:r>
      <w:r>
        <w:t xml:space="preserve">禁止标志、警告标志、命令标志和提示标志 </w:t>
      </w:r>
      <w:r>
        <w:rPr>
          <w:rFonts w:ascii="Arial" w:eastAsia="Arial"/>
          <w:spacing w:val="-30"/>
        </w:rPr>
        <w:t>C</w:t>
      </w:r>
      <w:r>
        <w:rPr>
          <w:spacing w:val="-30"/>
        </w:rPr>
        <w:t>．</w:t>
      </w:r>
      <w:r>
        <w:t>禁止标志、警告标志、通行标志和提示标志</w:t>
      </w:r>
    </w:p>
    <w:p>
      <w:pPr>
        <w:pStyle w:val="8"/>
        <w:numPr>
          <w:ilvl w:val="0"/>
          <w:numId w:val="2"/>
        </w:numPr>
        <w:tabs>
          <w:tab w:val="left" w:pos="959"/>
          <w:tab w:val="left" w:pos="960"/>
        </w:tabs>
        <w:spacing w:before="0" w:after="0" w:line="457" w:lineRule="exact"/>
        <w:ind w:left="960" w:right="0" w:hanging="580"/>
        <w:jc w:val="left"/>
        <w:rPr>
          <w:sz w:val="36"/>
        </w:rPr>
      </w:pPr>
      <w:r>
        <w:rPr>
          <w:sz w:val="36"/>
        </w:rPr>
        <w:t>禁止标志、警告标志、命令标志和通行标志</w:t>
      </w:r>
    </w:p>
    <w:p>
      <w:pPr>
        <w:pStyle w:val="4"/>
        <w:tabs>
          <w:tab w:val="left" w:pos="4639"/>
        </w:tabs>
        <w:spacing w:before="279" w:line="396" w:lineRule="auto"/>
        <w:ind w:right="2519"/>
      </w:pPr>
      <w:r>
        <w:rPr>
          <w:rFonts w:ascii="Arial" w:eastAsia="Arial"/>
        </w:rPr>
        <w:t>43</w:t>
      </w:r>
      <w:r>
        <w:t>、特种作业人员要经过考试合格，并取得特种作业操作许可证方可上岗工作</w:t>
      </w:r>
      <w:r>
        <w:rPr>
          <w:spacing w:val="-18"/>
        </w:rPr>
        <w:t>。</w:t>
      </w:r>
      <w:r>
        <w:t>这种要求是正确的吗？（</w:t>
      </w:r>
      <w:r>
        <w:tab/>
      </w:r>
      <w:r>
        <w:rPr>
          <w:rFonts w:ascii="Arial" w:eastAsia="Arial"/>
          <w:spacing w:val="-31"/>
        </w:rPr>
        <w:t>B</w:t>
      </w:r>
      <w:r>
        <w:rPr>
          <w:spacing w:val="-31"/>
        </w:rPr>
        <w:t>）</w:t>
      </w:r>
    </w:p>
    <w:p>
      <w:pPr>
        <w:pStyle w:val="4"/>
        <w:tabs>
          <w:tab w:val="left" w:pos="3279"/>
        </w:tabs>
        <w:spacing w:line="439" w:lineRule="exact"/>
      </w:pPr>
      <w:r>
        <w:rPr>
          <w:spacing w:val="20"/>
        </w:rPr>
        <w:t>Ａ</w:t>
      </w:r>
      <w:r>
        <w:rPr>
          <w:rFonts w:ascii="Arial" w:eastAsia="Arial"/>
          <w:spacing w:val="20"/>
        </w:rPr>
        <w:t>.</w:t>
      </w:r>
      <w:r>
        <w:rPr>
          <w:rFonts w:ascii="Arial" w:eastAsia="Arial"/>
          <w:spacing w:val="-21"/>
        </w:rPr>
        <w:t xml:space="preserve"> </w:t>
      </w:r>
      <w:r>
        <w:t>不正确；</w:t>
      </w:r>
      <w:r>
        <w:tab/>
      </w:r>
      <w:r>
        <w:rPr>
          <w:spacing w:val="10"/>
        </w:rPr>
        <w:t>Ｂ</w:t>
      </w:r>
      <w:r>
        <w:rPr>
          <w:rFonts w:ascii="Arial" w:eastAsia="Arial"/>
          <w:spacing w:val="10"/>
        </w:rPr>
        <w:t>.</w:t>
      </w:r>
      <w:r>
        <w:rPr>
          <w:rFonts w:ascii="Arial" w:eastAsia="Arial"/>
          <w:spacing w:val="-1"/>
        </w:rPr>
        <w:t xml:space="preserve"> </w:t>
      </w:r>
      <w:r>
        <w:t>正确</w:t>
      </w:r>
    </w:p>
    <w:p>
      <w:pPr>
        <w:pStyle w:val="4"/>
        <w:tabs>
          <w:tab w:val="left" w:pos="2319"/>
          <w:tab w:val="left" w:pos="4239"/>
          <w:tab w:val="left" w:pos="10819"/>
        </w:tabs>
        <w:spacing w:before="299" w:line="384" w:lineRule="auto"/>
        <w:ind w:right="3779"/>
        <w:rPr>
          <w:rFonts w:ascii="Arial" w:eastAsia="Arial"/>
        </w:rPr>
      </w:pPr>
      <w:r>
        <w:rPr>
          <w:rFonts w:ascii="Arial" w:eastAsia="Arial"/>
        </w:rPr>
        <w:t>44</w:t>
      </w:r>
      <w:r>
        <w:t>、离岗＿</w:t>
      </w:r>
      <w:r>
        <w:rPr>
          <w:spacing w:val="-81"/>
        </w:rPr>
        <w:t xml:space="preserve"> </w:t>
      </w:r>
      <w:r>
        <w:rPr>
          <w:rFonts w:ascii="Arial" w:eastAsia="Arial"/>
          <w:spacing w:val="-30"/>
        </w:rPr>
        <w:t>C</w:t>
      </w:r>
      <w:r>
        <w:rPr>
          <w:spacing w:val="-30"/>
        </w:rPr>
        <w:t>＿</w:t>
      </w:r>
      <w:r>
        <w:t>个月以上者，须重新进行车间、岗位安全教育。</w:t>
      </w:r>
      <w:r>
        <w:tab/>
      </w:r>
      <w:r>
        <w:rPr>
          <w:spacing w:val="-20"/>
        </w:rPr>
        <w:t>（</w:t>
      </w:r>
      <w:r>
        <w:rPr>
          <w:rFonts w:ascii="Arial" w:eastAsia="Arial"/>
          <w:spacing w:val="-20"/>
        </w:rPr>
        <w:t>C</w:t>
      </w:r>
      <w:r>
        <w:rPr>
          <w:spacing w:val="-20"/>
        </w:rPr>
        <w:t xml:space="preserve">） </w:t>
      </w:r>
      <w:r>
        <w:rPr>
          <w:spacing w:val="13"/>
        </w:rPr>
        <w:t>Ａ</w:t>
      </w:r>
      <w:r>
        <w:rPr>
          <w:rFonts w:ascii="Arial" w:eastAsia="Arial"/>
          <w:spacing w:val="13"/>
        </w:rPr>
        <w:t>.6</w:t>
      </w:r>
      <w:r>
        <w:rPr>
          <w:rFonts w:ascii="Arial" w:eastAsia="Arial"/>
          <w:spacing w:val="-21"/>
        </w:rPr>
        <w:t xml:space="preserve"> </w:t>
      </w:r>
      <w:r>
        <w:t>；</w:t>
      </w:r>
      <w:r>
        <w:tab/>
      </w:r>
      <w:r>
        <w:rPr>
          <w:spacing w:val="6"/>
        </w:rPr>
        <w:t>Ｂ</w:t>
      </w:r>
      <w:r>
        <w:rPr>
          <w:rFonts w:ascii="Arial" w:eastAsia="Arial"/>
          <w:spacing w:val="6"/>
        </w:rPr>
        <w:t>.5</w:t>
      </w:r>
      <w:r>
        <w:rPr>
          <w:rFonts w:ascii="Arial" w:eastAsia="Arial"/>
          <w:spacing w:val="-1"/>
        </w:rPr>
        <w:t xml:space="preserve"> </w:t>
      </w:r>
      <w:r>
        <w:t>；</w:t>
      </w:r>
      <w:r>
        <w:tab/>
      </w:r>
      <w:r>
        <w:rPr>
          <w:spacing w:val="13"/>
        </w:rPr>
        <w:t>Ｃ</w:t>
      </w:r>
      <w:r>
        <w:rPr>
          <w:rFonts w:ascii="Arial" w:eastAsia="Arial"/>
          <w:spacing w:val="13"/>
        </w:rPr>
        <w:t>.3</w:t>
      </w:r>
    </w:p>
    <w:p>
      <w:pPr>
        <w:pStyle w:val="4"/>
        <w:tabs>
          <w:tab w:val="left" w:pos="7719"/>
        </w:tabs>
        <w:spacing w:before="24"/>
      </w:pPr>
      <w:r>
        <w:rPr>
          <w:rFonts w:ascii="Arial" w:eastAsia="Arial"/>
        </w:rPr>
        <w:t>45</w:t>
      </w:r>
      <w:r>
        <w:t>、下列哪种灭火器适于扑灭电气火灾？（</w:t>
      </w:r>
      <w:r>
        <w:tab/>
      </w:r>
      <w:r>
        <w:rPr>
          <w:rFonts w:ascii="Arial" w:eastAsia="Arial"/>
        </w:rPr>
        <w:t>B</w:t>
      </w:r>
      <w:r>
        <w:rPr>
          <w:rFonts w:ascii="Arial" w:eastAsia="Arial"/>
          <w:spacing w:val="59"/>
        </w:rPr>
        <w:t xml:space="preserve"> </w:t>
      </w:r>
      <w:r>
        <w:t>）</w:t>
      </w:r>
    </w:p>
    <w:p>
      <w:pPr>
        <w:pStyle w:val="4"/>
        <w:tabs>
          <w:tab w:val="left" w:pos="3980"/>
          <w:tab w:val="left" w:pos="4819"/>
          <w:tab w:val="left" w:pos="7160"/>
          <w:tab w:val="left" w:pos="7919"/>
        </w:tabs>
        <w:spacing w:before="299"/>
      </w:pPr>
      <w:r>
        <w:rPr>
          <w:rFonts w:ascii="Arial" w:eastAsia="Arial"/>
        </w:rPr>
        <w:t>A.</w:t>
      </w:r>
      <w:r>
        <w:rPr>
          <w:rFonts w:ascii="Arial" w:eastAsia="Arial"/>
          <w:spacing w:val="-41"/>
        </w:rPr>
        <w:t xml:space="preserve"> </w:t>
      </w:r>
      <w:r>
        <w:t>二氧化碳灭火器</w:t>
      </w:r>
      <w:r>
        <w:tab/>
      </w:r>
      <w:r>
        <w:rPr>
          <w:rFonts w:ascii="Arial" w:eastAsia="Arial"/>
        </w:rPr>
        <w:t>B.</w:t>
      </w:r>
      <w:r>
        <w:rPr>
          <w:rFonts w:ascii="Arial" w:eastAsia="Arial"/>
        </w:rPr>
        <w:tab/>
      </w:r>
      <w:r>
        <w:t>干粉灭火器</w:t>
      </w:r>
      <w:r>
        <w:tab/>
      </w:r>
      <w:r>
        <w:rPr>
          <w:rFonts w:ascii="Arial" w:eastAsia="Arial"/>
        </w:rPr>
        <w:t>C.</w:t>
      </w:r>
      <w:r>
        <w:rPr>
          <w:rFonts w:ascii="Arial" w:eastAsia="Arial"/>
        </w:rPr>
        <w:tab/>
      </w:r>
      <w:r>
        <w:t>泡沫灭火器</w:t>
      </w:r>
    </w:p>
    <w:p>
      <w:pPr>
        <w:pStyle w:val="4"/>
        <w:tabs>
          <w:tab w:val="left" w:pos="5019"/>
          <w:tab w:val="left" w:pos="5979"/>
        </w:tabs>
        <w:spacing w:before="298"/>
      </w:pPr>
      <w:r>
        <w:rPr>
          <w:rFonts w:ascii="Arial" w:eastAsia="Arial"/>
        </w:rPr>
        <w:t>46</w:t>
      </w:r>
      <w:r>
        <w:t>、三线电缆中的红线代表</w:t>
      </w:r>
      <w:r>
        <w:tab/>
      </w:r>
      <w:r>
        <w:rPr>
          <w:rFonts w:ascii="Arial" w:eastAsia="Arial"/>
        </w:rPr>
        <w:t>( B)</w:t>
      </w:r>
      <w:r>
        <w:rPr>
          <w:rFonts w:ascii="Arial" w:eastAsia="Arial"/>
        </w:rPr>
        <w:tab/>
      </w:r>
      <w:r>
        <w:t>。</w:t>
      </w:r>
    </w:p>
    <w:p>
      <w:pPr>
        <w:pStyle w:val="4"/>
        <w:spacing w:before="299"/>
      </w:pPr>
      <w:r>
        <w:rPr>
          <w:rFonts w:ascii="Arial" w:eastAsia="Arial"/>
        </w:rPr>
        <w:t xml:space="preserve">A. </w:t>
      </w:r>
      <w:r>
        <w:t xml:space="preserve">零线 </w:t>
      </w:r>
      <w:r>
        <w:rPr>
          <w:rFonts w:ascii="Arial" w:eastAsia="Arial"/>
        </w:rPr>
        <w:t xml:space="preserve">B. </w:t>
      </w:r>
      <w:r>
        <w:t xml:space="preserve">火线 </w:t>
      </w:r>
      <w:r>
        <w:rPr>
          <w:rFonts w:ascii="Arial" w:eastAsia="Arial"/>
        </w:rPr>
        <w:t xml:space="preserve">C. </w:t>
      </w:r>
      <w:r>
        <w:t>地线</w:t>
      </w:r>
    </w:p>
    <w:p>
      <w:pPr>
        <w:pStyle w:val="4"/>
        <w:tabs>
          <w:tab w:val="left" w:pos="11599"/>
          <w:tab w:val="left" w:pos="12579"/>
        </w:tabs>
        <w:spacing w:before="279" w:line="396" w:lineRule="auto"/>
        <w:ind w:right="1879"/>
      </w:pPr>
      <w:r>
        <w:rPr>
          <w:rFonts w:ascii="Arial" w:eastAsia="Arial"/>
        </w:rPr>
        <w:t>47</w:t>
      </w:r>
      <w:r>
        <w:t>、如果触电者伤势严重，呼吸停止或心脏停止跳动，应竭力施行</w:t>
      </w:r>
      <w:r>
        <w:tab/>
      </w:r>
      <w:r>
        <w:rPr>
          <w:rFonts w:ascii="Arial" w:eastAsia="Arial"/>
        </w:rPr>
        <w:t>( C</w:t>
      </w:r>
      <w:r>
        <w:rPr>
          <w:rFonts w:ascii="Arial" w:eastAsia="Arial"/>
          <w:spacing w:val="-1"/>
        </w:rPr>
        <w:t xml:space="preserve"> </w:t>
      </w:r>
      <w:r>
        <w:rPr>
          <w:rFonts w:ascii="Arial" w:eastAsia="Arial"/>
        </w:rPr>
        <w:t>)</w:t>
      </w:r>
      <w:r>
        <w:rPr>
          <w:rFonts w:ascii="Arial" w:eastAsia="Arial"/>
        </w:rPr>
        <w:tab/>
      </w:r>
      <w:r>
        <w:t>和胸</w:t>
      </w:r>
      <w:r>
        <w:rPr>
          <w:spacing w:val="-18"/>
        </w:rPr>
        <w:t>外</w:t>
      </w:r>
      <w:r>
        <w:t>心脏挤压。</w:t>
      </w:r>
    </w:p>
    <w:p>
      <w:pPr>
        <w:pStyle w:val="4"/>
        <w:tabs>
          <w:tab w:val="left" w:pos="2440"/>
          <w:tab w:val="left" w:pos="3479"/>
          <w:tab w:val="left" w:pos="4740"/>
          <w:tab w:val="left" w:pos="5599"/>
        </w:tabs>
        <w:spacing w:line="439" w:lineRule="exact"/>
        <w:ind w:left="480"/>
      </w:pPr>
      <w:r>
        <w:rPr>
          <w:rFonts w:ascii="Arial" w:eastAsia="Arial"/>
        </w:rPr>
        <w:t>A.</w:t>
      </w:r>
      <w:r>
        <w:rPr>
          <w:rFonts w:ascii="Arial" w:eastAsia="Arial"/>
          <w:spacing w:val="39"/>
        </w:rPr>
        <w:t xml:space="preserve"> </w:t>
      </w:r>
      <w:r>
        <w:t>按摩</w:t>
      </w:r>
      <w:r>
        <w:tab/>
      </w:r>
      <w:r>
        <w:rPr>
          <w:rFonts w:ascii="Arial" w:eastAsia="Arial"/>
        </w:rPr>
        <w:t>B.</w:t>
      </w:r>
      <w:r>
        <w:rPr>
          <w:rFonts w:ascii="Arial" w:eastAsia="Arial"/>
        </w:rPr>
        <w:tab/>
      </w:r>
      <w:r>
        <w:t>点穴</w:t>
      </w:r>
      <w:r>
        <w:tab/>
      </w:r>
      <w:r>
        <w:rPr>
          <w:rFonts w:ascii="Arial" w:eastAsia="Arial"/>
        </w:rPr>
        <w:t>C.</w:t>
      </w:r>
      <w:r>
        <w:rPr>
          <w:rFonts w:ascii="Arial" w:eastAsia="Arial"/>
        </w:rPr>
        <w:tab/>
      </w:r>
      <w:r>
        <w:t>人工呼吸</w:t>
      </w:r>
    </w:p>
    <w:p>
      <w:pPr>
        <w:pStyle w:val="4"/>
        <w:tabs>
          <w:tab w:val="left" w:pos="6179"/>
        </w:tabs>
        <w:spacing w:before="299"/>
        <w:rPr>
          <w:rFonts w:ascii="Arial" w:eastAsia="Arial"/>
        </w:rPr>
      </w:pPr>
      <w:r>
        <w:rPr>
          <w:rFonts w:ascii="Arial" w:eastAsia="Arial"/>
        </w:rPr>
        <w:t>48</w:t>
      </w:r>
      <w:r>
        <w:t>、民用照明电路电压是以下哪种</w:t>
      </w:r>
      <w:r>
        <w:tab/>
      </w:r>
      <w:r>
        <w:rPr>
          <w:rFonts w:ascii="Arial" w:eastAsia="Arial"/>
        </w:rPr>
        <w:t>?(C</w:t>
      </w:r>
      <w:r>
        <w:rPr>
          <w:rFonts w:ascii="Arial" w:eastAsia="Arial"/>
          <w:spacing w:val="-2"/>
        </w:rPr>
        <w:t xml:space="preserve"> </w:t>
      </w:r>
      <w:r>
        <w:rPr>
          <w:rFonts w:ascii="Arial" w:eastAsia="Arial"/>
        </w:rPr>
        <w:t>)</w:t>
      </w:r>
    </w:p>
    <w:p>
      <w:pPr>
        <w:pStyle w:val="4"/>
        <w:tabs>
          <w:tab w:val="left" w:pos="3980"/>
          <w:tab w:val="left" w:pos="4819"/>
          <w:tab w:val="left" w:pos="5499"/>
          <w:tab w:val="left" w:pos="5979"/>
          <w:tab w:val="left" w:pos="8040"/>
          <w:tab w:val="left" w:pos="8879"/>
        </w:tabs>
        <w:spacing w:before="298" w:line="384" w:lineRule="auto"/>
        <w:ind w:right="3979"/>
      </w:pPr>
      <w:r>
        <w:rPr>
          <w:rFonts w:ascii="Arial" w:eastAsia="Arial"/>
        </w:rPr>
        <w:t>A.</w:t>
      </w:r>
      <w:r>
        <w:rPr>
          <w:rFonts w:ascii="Arial" w:eastAsia="Arial"/>
          <w:spacing w:val="-42"/>
        </w:rPr>
        <w:t xml:space="preserve"> </w:t>
      </w:r>
      <w:r>
        <w:t xml:space="preserve">直流电压 </w:t>
      </w:r>
      <w:r>
        <w:rPr>
          <w:rFonts w:ascii="Arial" w:eastAsia="Arial"/>
        </w:rPr>
        <w:t>220</w:t>
      </w:r>
      <w:r>
        <w:rPr>
          <w:rFonts w:ascii="Arial" w:eastAsia="Arial"/>
          <w:spacing w:val="-2"/>
        </w:rPr>
        <w:t xml:space="preserve"> </w:t>
      </w:r>
      <w:r>
        <w:t>伏</w:t>
      </w:r>
      <w:r>
        <w:tab/>
      </w:r>
      <w:r>
        <w:rPr>
          <w:rFonts w:ascii="Arial" w:eastAsia="Arial"/>
        </w:rPr>
        <w:t>B.</w:t>
      </w:r>
      <w:r>
        <w:rPr>
          <w:rFonts w:ascii="Arial" w:eastAsia="Arial"/>
        </w:rPr>
        <w:tab/>
      </w:r>
      <w:r>
        <w:t>交流电压</w:t>
      </w:r>
      <w:r>
        <w:rPr>
          <w:spacing w:val="20"/>
        </w:rPr>
        <w:t xml:space="preserve"> </w:t>
      </w:r>
      <w:r>
        <w:rPr>
          <w:rFonts w:ascii="Arial" w:eastAsia="Arial"/>
        </w:rPr>
        <w:t>280</w:t>
      </w:r>
      <w:r>
        <w:rPr>
          <w:rFonts w:ascii="Arial" w:eastAsia="Arial"/>
          <w:spacing w:val="-22"/>
        </w:rPr>
        <w:t xml:space="preserve"> </w:t>
      </w:r>
      <w:r>
        <w:t>伏</w:t>
      </w:r>
      <w:r>
        <w:tab/>
      </w:r>
      <w:r>
        <w:rPr>
          <w:rFonts w:ascii="Arial" w:eastAsia="Arial"/>
        </w:rPr>
        <w:t>C.</w:t>
      </w:r>
      <w:r>
        <w:rPr>
          <w:rFonts w:ascii="Arial" w:eastAsia="Arial"/>
        </w:rPr>
        <w:tab/>
      </w:r>
      <w:r>
        <w:t>交流电压</w:t>
      </w:r>
      <w:r>
        <w:rPr>
          <w:spacing w:val="19"/>
        </w:rPr>
        <w:t xml:space="preserve"> </w:t>
      </w:r>
      <w:r>
        <w:rPr>
          <w:rFonts w:ascii="Arial" w:eastAsia="Arial"/>
        </w:rPr>
        <w:t>220</w:t>
      </w:r>
      <w:r>
        <w:rPr>
          <w:rFonts w:ascii="Arial" w:eastAsia="Arial"/>
          <w:spacing w:val="-21"/>
        </w:rPr>
        <w:t xml:space="preserve"> </w:t>
      </w:r>
      <w:r>
        <w:rPr>
          <w:spacing w:val="-16"/>
        </w:rPr>
        <w:t>伏</w:t>
      </w:r>
      <w:r>
        <w:rPr>
          <w:rFonts w:ascii="Arial" w:eastAsia="Arial"/>
        </w:rPr>
        <w:t>49</w:t>
      </w:r>
      <w:r>
        <w:t>、扑救电器火灾不应使用（</w:t>
      </w:r>
      <w:r>
        <w:tab/>
      </w:r>
      <w:r>
        <w:rPr>
          <w:rFonts w:ascii="Arial" w:eastAsia="Arial"/>
        </w:rPr>
        <w:t>D</w:t>
      </w:r>
      <w:r>
        <w:rPr>
          <w:rFonts w:ascii="Arial" w:eastAsia="Arial"/>
        </w:rPr>
        <w:tab/>
      </w:r>
      <w:r>
        <w:t>）灭火器。</w:t>
      </w:r>
    </w:p>
    <w:p>
      <w:pPr>
        <w:pStyle w:val="4"/>
        <w:tabs>
          <w:tab w:val="left" w:pos="2519"/>
          <w:tab w:val="left" w:pos="3960"/>
          <w:tab w:val="left" w:pos="4639"/>
          <w:tab w:val="left" w:pos="6860"/>
          <w:tab w:val="left" w:pos="8379"/>
          <w:tab w:val="left" w:pos="9840"/>
          <w:tab w:val="left" w:pos="10519"/>
        </w:tabs>
        <w:spacing w:before="24"/>
      </w:pPr>
      <w:r>
        <w:rPr>
          <w:rFonts w:ascii="Arial" w:eastAsia="Arial"/>
        </w:rPr>
        <w:t>A</w:t>
      </w:r>
      <w:r>
        <w:rPr>
          <w:rFonts w:ascii="Arial" w:eastAsia="Arial"/>
          <w:spacing w:val="59"/>
        </w:rPr>
        <w:t xml:space="preserve"> </w:t>
      </w:r>
      <w:r>
        <w:t>二氧化碳</w:t>
      </w:r>
      <w:r>
        <w:tab/>
      </w:r>
      <w:r>
        <w:t>灭火器</w:t>
      </w:r>
      <w:r>
        <w:tab/>
      </w:r>
      <w:r>
        <w:rPr>
          <w:rFonts w:ascii="Arial" w:eastAsia="Arial"/>
        </w:rPr>
        <w:t>B</w:t>
      </w:r>
      <w:r>
        <w:rPr>
          <w:rFonts w:ascii="Arial" w:eastAsia="Arial"/>
        </w:rPr>
        <w:tab/>
      </w:r>
      <w:r>
        <w:t>干粉灭火器</w:t>
      </w:r>
      <w:r>
        <w:tab/>
      </w:r>
      <w:r>
        <w:rPr>
          <w:rFonts w:ascii="Arial" w:eastAsia="Arial"/>
        </w:rPr>
        <w:t>C</w:t>
      </w:r>
      <w:r>
        <w:rPr>
          <w:rFonts w:ascii="Arial" w:eastAsia="Arial"/>
          <w:spacing w:val="-2"/>
        </w:rPr>
        <w:t xml:space="preserve"> </w:t>
      </w:r>
      <w:r>
        <w:rPr>
          <w:rFonts w:ascii="Arial" w:eastAsia="Arial"/>
        </w:rPr>
        <w:t>1211</w:t>
      </w:r>
      <w:r>
        <w:rPr>
          <w:rFonts w:ascii="Arial" w:eastAsia="Arial"/>
        </w:rPr>
        <w:tab/>
      </w:r>
      <w:r>
        <w:t>灭火器</w:t>
      </w:r>
      <w:r>
        <w:tab/>
      </w:r>
      <w:r>
        <w:rPr>
          <w:rFonts w:ascii="Arial" w:eastAsia="Arial"/>
        </w:rPr>
        <w:t>D</w:t>
      </w:r>
      <w:r>
        <w:rPr>
          <w:rFonts w:ascii="Arial" w:eastAsia="Arial"/>
        </w:rPr>
        <w:tab/>
      </w:r>
      <w:r>
        <w:t>泡沫灭火器</w:t>
      </w:r>
    </w:p>
    <w:p>
      <w:pPr>
        <w:pStyle w:val="4"/>
        <w:tabs>
          <w:tab w:val="left" w:pos="7719"/>
          <w:tab w:val="left" w:pos="9459"/>
        </w:tabs>
        <w:spacing w:before="279"/>
      </w:pPr>
      <w:r>
        <w:rPr>
          <w:rFonts w:ascii="Arial" w:eastAsia="Arial"/>
        </w:rPr>
        <w:t>50</w:t>
      </w:r>
      <w:r>
        <w:t>、贮存危险化学品的建筑物或场所应安装</w:t>
      </w:r>
      <w:r>
        <w:tab/>
      </w:r>
      <w:r>
        <w:rPr>
          <w:rFonts w:ascii="Arial" w:eastAsia="Arial"/>
        </w:rPr>
        <w:t>(C )</w:t>
      </w:r>
      <w:r>
        <w:rPr>
          <w:rFonts w:ascii="Arial" w:eastAsia="Arial"/>
        </w:rPr>
        <w:tab/>
      </w:r>
      <w:r>
        <w:t>。</w:t>
      </w:r>
    </w:p>
    <w:p>
      <w:pPr>
        <w:pStyle w:val="4"/>
        <w:tabs>
          <w:tab w:val="left" w:pos="1359"/>
          <w:tab w:val="left" w:pos="3320"/>
          <w:tab w:val="left" w:pos="4239"/>
          <w:tab w:val="left" w:pos="6300"/>
          <w:tab w:val="left" w:pos="6959"/>
        </w:tabs>
        <w:spacing w:before="319"/>
        <w:ind w:left="780"/>
      </w:pPr>
      <w:r>
        <w:rPr>
          <w:rFonts w:ascii="Arial" w:eastAsia="Arial"/>
        </w:rPr>
        <w:t>A</w:t>
      </w:r>
      <w:r>
        <w:rPr>
          <w:rFonts w:ascii="Arial" w:eastAsia="Arial"/>
        </w:rPr>
        <w:tab/>
      </w:r>
      <w:r>
        <w:t>．电表</w:t>
      </w:r>
      <w:r>
        <w:tab/>
      </w:r>
      <w:r>
        <w:rPr>
          <w:rFonts w:ascii="Arial" w:eastAsia="Arial"/>
        </w:rPr>
        <w:t>B</w:t>
      </w:r>
      <w:r>
        <w:rPr>
          <w:rFonts w:ascii="Arial" w:eastAsia="Arial"/>
        </w:rPr>
        <w:tab/>
      </w:r>
      <w:r>
        <w:t>．指示灯</w:t>
      </w:r>
      <w:r>
        <w:tab/>
      </w:r>
      <w:r>
        <w:rPr>
          <w:rFonts w:ascii="Arial" w:eastAsia="Arial"/>
        </w:rPr>
        <w:t>C</w:t>
      </w:r>
      <w:r>
        <w:rPr>
          <w:rFonts w:ascii="Arial" w:eastAsia="Arial"/>
        </w:rPr>
        <w:tab/>
      </w:r>
      <w:r>
        <w:t>．避雷设备</w:t>
      </w:r>
    </w:p>
    <w:p>
      <w:pPr>
        <w:pStyle w:val="4"/>
        <w:tabs>
          <w:tab w:val="left" w:pos="5399"/>
        </w:tabs>
        <w:spacing w:before="279"/>
      </w:pPr>
      <w:r>
        <w:rPr>
          <w:rFonts w:ascii="Arial" w:eastAsia="Arial"/>
        </w:rPr>
        <w:t>51</w:t>
      </w:r>
      <w:r>
        <w:t>、化学品进入眼睛后应立刻</w:t>
      </w:r>
      <w:r>
        <w:tab/>
      </w:r>
      <w:r>
        <w:rPr>
          <w:rFonts w:ascii="Arial" w:eastAsia="Arial"/>
        </w:rPr>
        <w:t>(C )</w:t>
      </w:r>
      <w:r>
        <w:rPr>
          <w:rFonts w:ascii="Arial" w:eastAsia="Arial"/>
          <w:spacing w:val="80"/>
        </w:rPr>
        <w:t xml:space="preserve"> </w:t>
      </w:r>
      <w:r>
        <w:t>，并尽可能请医生诊治。</w:t>
      </w:r>
    </w:p>
    <w:p>
      <w:pPr>
        <w:pStyle w:val="4"/>
        <w:tabs>
          <w:tab w:val="left" w:pos="1359"/>
          <w:tab w:val="left" w:pos="4840"/>
          <w:tab w:val="left" w:pos="5399"/>
          <w:tab w:val="left" w:pos="8900"/>
          <w:tab w:val="left" w:pos="9459"/>
        </w:tabs>
        <w:spacing w:before="298"/>
        <w:ind w:left="780"/>
      </w:pPr>
      <w:r>
        <w:rPr>
          <w:rFonts w:ascii="Arial" w:eastAsia="Arial"/>
        </w:rPr>
        <w:t>A</w:t>
      </w:r>
      <w:r>
        <w:rPr>
          <w:rFonts w:ascii="Arial" w:eastAsia="Arial"/>
        </w:rPr>
        <w:tab/>
      </w:r>
      <w:r>
        <w:t>．滴氯霉素眼药水</w:t>
      </w:r>
      <w:r>
        <w:tab/>
      </w:r>
      <w:r>
        <w:rPr>
          <w:rFonts w:ascii="Arial" w:eastAsia="Arial"/>
        </w:rPr>
        <w:t>B</w:t>
      </w:r>
      <w:r>
        <w:rPr>
          <w:rFonts w:ascii="Arial" w:eastAsia="Arial"/>
        </w:rPr>
        <w:tab/>
      </w:r>
      <w:r>
        <w:t>．用干净手帕擦拭</w:t>
      </w:r>
      <w:r>
        <w:tab/>
      </w:r>
      <w:r>
        <w:rPr>
          <w:rFonts w:ascii="Arial" w:eastAsia="Arial"/>
        </w:rPr>
        <w:t>C</w:t>
      </w:r>
      <w:r>
        <w:rPr>
          <w:rFonts w:ascii="Arial" w:eastAsia="Arial"/>
        </w:rPr>
        <w:tab/>
      </w:r>
      <w:r>
        <w:t>．用大量清水洗眼</w:t>
      </w:r>
    </w:p>
    <w:p>
      <w:pPr>
        <w:pStyle w:val="4"/>
        <w:tabs>
          <w:tab w:val="left" w:pos="8139"/>
          <w:tab w:val="left" w:pos="9099"/>
        </w:tabs>
        <w:spacing w:before="279" w:line="396" w:lineRule="auto"/>
        <w:ind w:right="2119"/>
      </w:pPr>
      <w:r>
        <w:rPr>
          <w:rFonts w:ascii="Arial" w:eastAsia="Arial"/>
        </w:rPr>
        <w:t>52</w:t>
      </w:r>
      <w:r>
        <w:t>、化学品事故的应急处理，一般包括报警、</w:t>
      </w:r>
      <w:r>
        <w:tab/>
      </w:r>
      <w:r>
        <w:rPr>
          <w:rFonts w:ascii="Arial" w:eastAsia="Arial"/>
        </w:rPr>
        <w:t>(B )</w:t>
      </w:r>
      <w:r>
        <w:rPr>
          <w:rFonts w:ascii="Arial" w:eastAsia="Arial"/>
        </w:rPr>
        <w:tab/>
      </w:r>
      <w:r>
        <w:t>、现场急救、溢出或泄漏</w:t>
      </w:r>
      <w:r>
        <w:rPr>
          <w:spacing w:val="-18"/>
        </w:rPr>
        <w:t>处</w:t>
      </w:r>
      <w:r>
        <w:t>理和人员控制几方面。</w:t>
      </w:r>
    </w:p>
    <w:p>
      <w:pPr>
        <w:pStyle w:val="4"/>
        <w:tabs>
          <w:tab w:val="left" w:pos="1359"/>
          <w:tab w:val="left" w:pos="4460"/>
          <w:tab w:val="left" w:pos="5019"/>
          <w:tab w:val="left" w:pos="7360"/>
          <w:tab w:val="left" w:pos="7919"/>
        </w:tabs>
        <w:spacing w:line="459" w:lineRule="exact"/>
        <w:ind w:left="780"/>
      </w:pPr>
      <w:r>
        <w:rPr>
          <w:rFonts w:ascii="Arial" w:eastAsia="Arial"/>
        </w:rPr>
        <w:t>A</w:t>
      </w:r>
      <w:r>
        <w:rPr>
          <w:rFonts w:ascii="Arial" w:eastAsia="Arial"/>
        </w:rPr>
        <w:tab/>
      </w:r>
      <w:r>
        <w:t>．发布新闻信息</w:t>
      </w:r>
      <w:r>
        <w:tab/>
      </w:r>
      <w:r>
        <w:rPr>
          <w:rFonts w:ascii="Arial" w:eastAsia="Arial"/>
        </w:rPr>
        <w:t>B</w:t>
      </w:r>
      <w:r>
        <w:rPr>
          <w:rFonts w:ascii="Arial" w:eastAsia="Arial"/>
        </w:rPr>
        <w:tab/>
      </w:r>
      <w:r>
        <w:t>．紧急疏散</w:t>
      </w:r>
      <w:r>
        <w:tab/>
      </w:r>
      <w:r>
        <w:rPr>
          <w:rFonts w:ascii="Arial" w:eastAsia="Arial"/>
        </w:rPr>
        <w:t>C</w:t>
      </w:r>
      <w:r>
        <w:rPr>
          <w:rFonts w:ascii="Arial" w:eastAsia="Arial"/>
        </w:rPr>
        <w:tab/>
      </w:r>
      <w:r>
        <w:t>．减少噪声</w:t>
      </w:r>
    </w:p>
    <w:p>
      <w:pPr>
        <w:spacing w:after="0" w:line="459" w:lineRule="exact"/>
        <w:sectPr>
          <w:pgSz w:w="19120" w:h="27060"/>
          <w:pgMar w:top="2460" w:right="1080" w:bottom="280" w:left="2500" w:header="720" w:footer="720" w:gutter="0"/>
          <w:cols w:space="720" w:num="1"/>
        </w:sectPr>
      </w:pPr>
    </w:p>
    <w:p>
      <w:pPr>
        <w:pStyle w:val="4"/>
        <w:tabs>
          <w:tab w:val="left" w:pos="10819"/>
        </w:tabs>
        <w:spacing w:before="40"/>
      </w:pPr>
      <w:r>
        <w:rPr>
          <w:rFonts w:ascii="Arial" w:eastAsia="Arial"/>
        </w:rPr>
        <w:t>53</w:t>
      </w:r>
      <w:r>
        <w:t>、抢救烧伤人员时，不应把创伤面的水疱弄破，是为了避免</w:t>
      </w:r>
      <w:r>
        <w:tab/>
      </w:r>
      <w:r>
        <w:rPr>
          <w:rFonts w:ascii="Arial" w:eastAsia="Arial"/>
        </w:rPr>
        <w:t>(C )</w:t>
      </w:r>
      <w:r>
        <w:rPr>
          <w:rFonts w:ascii="Arial" w:eastAsia="Arial"/>
          <w:spacing w:val="60"/>
        </w:rPr>
        <w:t xml:space="preserve"> </w:t>
      </w:r>
      <w:r>
        <w:t>。</w:t>
      </w:r>
    </w:p>
    <w:p>
      <w:pPr>
        <w:pStyle w:val="4"/>
        <w:tabs>
          <w:tab w:val="left" w:pos="579"/>
          <w:tab w:val="left" w:pos="2899"/>
          <w:tab w:val="left" w:pos="3459"/>
          <w:tab w:val="left" w:pos="5799"/>
          <w:tab w:val="left" w:pos="6359"/>
        </w:tabs>
        <w:spacing w:before="278"/>
        <w:ind w:left="0" w:right="5817"/>
        <w:jc w:val="center"/>
      </w:pPr>
      <w:r>
        <w:rPr>
          <w:rFonts w:ascii="Arial" w:eastAsia="Arial"/>
        </w:rPr>
        <w:t>A</w:t>
      </w:r>
      <w:r>
        <w:rPr>
          <w:rFonts w:ascii="Arial" w:eastAsia="Arial"/>
        </w:rPr>
        <w:tab/>
      </w:r>
      <w:r>
        <w:t>．身体着凉</w:t>
      </w:r>
      <w:r>
        <w:tab/>
      </w:r>
      <w:r>
        <w:rPr>
          <w:rFonts w:ascii="Arial" w:eastAsia="Arial"/>
        </w:rPr>
        <w:t>B</w:t>
      </w:r>
      <w:r>
        <w:rPr>
          <w:rFonts w:ascii="Arial" w:eastAsia="Arial"/>
        </w:rPr>
        <w:tab/>
      </w:r>
      <w:r>
        <w:t>．扩大影响</w:t>
      </w:r>
      <w:r>
        <w:tab/>
      </w:r>
      <w:r>
        <w:rPr>
          <w:rFonts w:ascii="Arial" w:eastAsia="Arial"/>
        </w:rPr>
        <w:t>C</w:t>
      </w:r>
      <w:r>
        <w:rPr>
          <w:rFonts w:ascii="Arial" w:eastAsia="Arial"/>
        </w:rPr>
        <w:tab/>
      </w:r>
      <w:r>
        <w:t>．伤面污染</w:t>
      </w:r>
    </w:p>
    <w:p>
      <w:pPr>
        <w:pStyle w:val="4"/>
        <w:tabs>
          <w:tab w:val="left" w:pos="8979"/>
          <w:tab w:val="left" w:pos="9459"/>
        </w:tabs>
        <w:spacing w:before="299"/>
      </w:pPr>
      <w:r>
        <w:rPr>
          <w:rFonts w:ascii="Arial" w:eastAsia="Arial"/>
        </w:rPr>
        <w:t>54</w:t>
      </w:r>
      <w:r>
        <w:t>、任何人发现火灾时，都应当采取什么措施？（</w:t>
      </w:r>
      <w:r>
        <w:tab/>
      </w:r>
      <w:r>
        <w:rPr>
          <w:rFonts w:ascii="Arial" w:eastAsia="Arial"/>
        </w:rPr>
        <w:t>B</w:t>
      </w:r>
      <w:r>
        <w:rPr>
          <w:rFonts w:ascii="Arial" w:eastAsia="Arial"/>
        </w:rPr>
        <w:tab/>
      </w:r>
      <w:r>
        <w:t>）</w:t>
      </w:r>
    </w:p>
    <w:p>
      <w:pPr>
        <w:pStyle w:val="4"/>
        <w:tabs>
          <w:tab w:val="left" w:pos="1159"/>
          <w:tab w:val="left" w:pos="3200"/>
          <w:tab w:val="left" w:pos="4439"/>
          <w:tab w:val="left" w:pos="6380"/>
          <w:tab w:val="left" w:pos="7139"/>
        </w:tabs>
        <w:spacing w:before="299"/>
      </w:pPr>
      <w:r>
        <w:rPr>
          <w:rFonts w:ascii="Arial" w:eastAsia="Arial"/>
        </w:rPr>
        <w:t>A.</w:t>
      </w:r>
      <w:r>
        <w:rPr>
          <w:rFonts w:ascii="Arial" w:eastAsia="Arial"/>
        </w:rPr>
        <w:tab/>
      </w:r>
      <w:r>
        <w:t>立即逃跑</w:t>
      </w:r>
      <w:r>
        <w:tab/>
      </w:r>
      <w:r>
        <w:rPr>
          <w:rFonts w:ascii="Arial" w:eastAsia="Arial"/>
        </w:rPr>
        <w:t>B.</w:t>
      </w:r>
      <w:r>
        <w:rPr>
          <w:rFonts w:ascii="Arial" w:eastAsia="Arial"/>
        </w:rPr>
        <w:tab/>
      </w:r>
      <w:r>
        <w:t>立即报警</w:t>
      </w:r>
      <w:r>
        <w:tab/>
      </w:r>
      <w:r>
        <w:rPr>
          <w:rFonts w:ascii="Arial" w:eastAsia="Arial"/>
        </w:rPr>
        <w:t>C.</w:t>
      </w:r>
      <w:r>
        <w:rPr>
          <w:rFonts w:ascii="Arial" w:eastAsia="Arial"/>
        </w:rPr>
        <w:tab/>
      </w:r>
      <w:r>
        <w:t>立即扑救</w:t>
      </w:r>
    </w:p>
    <w:p>
      <w:pPr>
        <w:pStyle w:val="4"/>
        <w:tabs>
          <w:tab w:val="left" w:pos="7059"/>
          <w:tab w:val="left" w:pos="7539"/>
        </w:tabs>
        <w:spacing w:before="299"/>
        <w:ind w:left="0" w:right="5799"/>
        <w:jc w:val="center"/>
      </w:pPr>
      <w:r>
        <w:rPr>
          <w:rFonts w:ascii="Arial" w:eastAsia="Arial"/>
        </w:rPr>
        <w:t>55</w:t>
      </w:r>
      <w:r>
        <w:t>、使用灭火器扑救火灾时要对准火焰（</w:t>
      </w:r>
      <w:r>
        <w:tab/>
      </w:r>
      <w:r>
        <w:rPr>
          <w:rFonts w:ascii="Arial" w:eastAsia="Arial"/>
        </w:rPr>
        <w:t>C</w:t>
      </w:r>
      <w:r>
        <w:rPr>
          <w:rFonts w:ascii="Arial" w:eastAsia="Arial"/>
        </w:rPr>
        <w:tab/>
      </w:r>
      <w:r>
        <w:t>）喷射。</w:t>
      </w:r>
    </w:p>
    <w:p>
      <w:pPr>
        <w:pStyle w:val="4"/>
        <w:tabs>
          <w:tab w:val="left" w:pos="2540"/>
          <w:tab w:val="left" w:pos="3859"/>
          <w:tab w:val="left" w:pos="5540"/>
          <w:tab w:val="left" w:pos="6759"/>
        </w:tabs>
        <w:spacing w:before="298"/>
      </w:pPr>
      <w:r>
        <w:rPr>
          <w:rFonts w:ascii="Arial" w:eastAsia="Arial"/>
        </w:rPr>
        <w:t>A.</w:t>
      </w:r>
      <w:r>
        <w:rPr>
          <w:rFonts w:ascii="Arial" w:eastAsia="Arial"/>
          <w:spacing w:val="-41"/>
        </w:rPr>
        <w:t xml:space="preserve"> </w:t>
      </w:r>
      <w:r>
        <w:t>上部</w:t>
      </w:r>
      <w:r>
        <w:tab/>
      </w:r>
      <w:r>
        <w:rPr>
          <w:rFonts w:ascii="Arial" w:eastAsia="Arial"/>
        </w:rPr>
        <w:t>B.</w:t>
      </w:r>
      <w:r>
        <w:rPr>
          <w:rFonts w:ascii="Arial" w:eastAsia="Arial"/>
        </w:rPr>
        <w:tab/>
      </w:r>
      <w:r>
        <w:t>中部</w:t>
      </w:r>
      <w:r>
        <w:tab/>
      </w:r>
      <w:r>
        <w:rPr>
          <w:rFonts w:ascii="Arial" w:eastAsia="Arial"/>
        </w:rPr>
        <w:t>C.</w:t>
      </w:r>
      <w:r>
        <w:rPr>
          <w:rFonts w:ascii="Arial" w:eastAsia="Arial"/>
        </w:rPr>
        <w:tab/>
      </w:r>
      <w:r>
        <w:t>根部</w:t>
      </w:r>
    </w:p>
    <w:p>
      <w:pPr>
        <w:pStyle w:val="4"/>
        <w:tabs>
          <w:tab w:val="left" w:pos="5599"/>
        </w:tabs>
        <w:spacing w:before="279" w:line="396" w:lineRule="auto"/>
        <w:ind w:right="2379"/>
      </w:pPr>
      <w:r>
        <w:rPr>
          <w:rFonts w:ascii="Arial" w:eastAsia="Arial"/>
        </w:rPr>
        <w:t>56</w:t>
      </w:r>
      <w:r>
        <w:t>、凡在坠落高度基准面</w:t>
      </w:r>
      <w:r>
        <w:rPr>
          <w:spacing w:val="79"/>
        </w:rPr>
        <w:t xml:space="preserve"> </w:t>
      </w:r>
      <w:r>
        <w:rPr>
          <w:rFonts w:ascii="Arial" w:eastAsia="Arial"/>
        </w:rPr>
        <w:t>(</w:t>
      </w:r>
      <w:r>
        <w:rPr>
          <w:rFonts w:ascii="Arial" w:eastAsia="Arial"/>
          <w:spacing w:val="-1"/>
        </w:rPr>
        <w:t xml:space="preserve"> </w:t>
      </w:r>
      <w:r>
        <w:rPr>
          <w:rFonts w:ascii="Arial" w:eastAsia="Arial"/>
        </w:rPr>
        <w:t>B )</w:t>
      </w:r>
      <w:r>
        <w:rPr>
          <w:rFonts w:ascii="Arial" w:eastAsia="Arial"/>
        </w:rPr>
        <w:tab/>
      </w:r>
      <w:r>
        <w:t>米及以上有可能坠落的高处进行的作业叫高处</w:t>
      </w:r>
      <w:r>
        <w:rPr>
          <w:spacing w:val="-18"/>
        </w:rPr>
        <w:t>作</w:t>
      </w:r>
      <w:r>
        <w:t>业。</w:t>
      </w:r>
    </w:p>
    <w:p>
      <w:pPr>
        <w:pStyle w:val="4"/>
        <w:tabs>
          <w:tab w:val="left" w:pos="1359"/>
          <w:tab w:val="left" w:pos="3100"/>
          <w:tab w:val="left" w:pos="3939"/>
          <w:tab w:val="left" w:pos="5720"/>
          <w:tab w:val="left" w:pos="6559"/>
        </w:tabs>
        <w:spacing w:line="439" w:lineRule="exact"/>
        <w:ind w:left="780"/>
      </w:pPr>
      <w:r>
        <w:rPr>
          <w:rFonts w:ascii="Arial" w:eastAsia="Arial"/>
        </w:rPr>
        <w:t>A</w:t>
      </w:r>
      <w:r>
        <w:rPr>
          <w:rFonts w:ascii="Arial" w:eastAsia="Arial"/>
        </w:rPr>
        <w:tab/>
      </w:r>
      <w:r>
        <w:rPr>
          <w:spacing w:val="10"/>
        </w:rPr>
        <w:t>．</w:t>
      </w:r>
      <w:r>
        <w:rPr>
          <w:rFonts w:ascii="Arial" w:eastAsia="Arial"/>
          <w:spacing w:val="10"/>
        </w:rPr>
        <w:t>1</w:t>
      </w:r>
      <w:r>
        <w:rPr>
          <w:rFonts w:ascii="Arial" w:eastAsia="Arial"/>
          <w:spacing w:val="-21"/>
        </w:rPr>
        <w:t xml:space="preserve"> </w:t>
      </w:r>
      <w:r>
        <w:t>米</w:t>
      </w:r>
      <w:r>
        <w:tab/>
      </w:r>
      <w:r>
        <w:rPr>
          <w:rFonts w:ascii="Arial" w:eastAsia="Arial"/>
        </w:rPr>
        <w:t>B</w:t>
      </w:r>
      <w:r>
        <w:rPr>
          <w:rFonts w:ascii="Arial" w:eastAsia="Arial"/>
        </w:rPr>
        <w:tab/>
      </w:r>
      <w:r>
        <w:t>．</w:t>
      </w:r>
      <w:r>
        <w:rPr>
          <w:spacing w:val="-140"/>
        </w:rPr>
        <w:t xml:space="preserve"> </w:t>
      </w:r>
      <w:r>
        <w:rPr>
          <w:rFonts w:ascii="Arial" w:eastAsia="Arial"/>
        </w:rPr>
        <w:t>2</w:t>
      </w:r>
      <w:r>
        <w:rPr>
          <w:rFonts w:ascii="Arial" w:eastAsia="Arial"/>
          <w:spacing w:val="-1"/>
        </w:rPr>
        <w:t xml:space="preserve"> </w:t>
      </w:r>
      <w:r>
        <w:t>米</w:t>
      </w:r>
      <w:r>
        <w:tab/>
      </w:r>
      <w:r>
        <w:rPr>
          <w:rFonts w:ascii="Arial" w:eastAsia="Arial"/>
        </w:rPr>
        <w:t>C</w:t>
      </w:r>
      <w:r>
        <w:rPr>
          <w:rFonts w:ascii="Arial" w:eastAsia="Arial"/>
        </w:rPr>
        <w:tab/>
      </w:r>
      <w:r>
        <w:t>．</w:t>
      </w:r>
      <w:r>
        <w:rPr>
          <w:spacing w:val="-161"/>
        </w:rPr>
        <w:t xml:space="preserve"> </w:t>
      </w:r>
      <w:r>
        <w:rPr>
          <w:rFonts w:ascii="Arial" w:eastAsia="Arial"/>
        </w:rPr>
        <w:t xml:space="preserve">3 </w:t>
      </w:r>
      <w:r>
        <w:t>米</w:t>
      </w:r>
    </w:p>
    <w:p>
      <w:pPr>
        <w:pStyle w:val="4"/>
        <w:tabs>
          <w:tab w:val="left" w:pos="3460"/>
          <w:tab w:val="left" w:pos="4059"/>
        </w:tabs>
        <w:spacing w:before="299"/>
      </w:pPr>
      <w:r>
        <w:rPr>
          <w:rFonts w:ascii="Arial" w:eastAsia="Arial"/>
        </w:rPr>
        <w:t>57</w:t>
      </w:r>
      <w:r>
        <w:t>、企业单位</w:t>
      </w:r>
      <w:r>
        <w:rPr>
          <w:spacing w:val="-61"/>
        </w:rPr>
        <w:t xml:space="preserve"> </w:t>
      </w:r>
      <w:r>
        <w:rPr>
          <w:rFonts w:ascii="Arial" w:eastAsia="Arial"/>
        </w:rPr>
        <w:t>( A</w:t>
      </w:r>
      <w:r>
        <w:rPr>
          <w:rFonts w:ascii="Arial" w:eastAsia="Arial"/>
        </w:rPr>
        <w:tab/>
      </w:r>
      <w:r>
        <w:rPr>
          <w:rFonts w:ascii="Arial" w:eastAsia="Arial"/>
        </w:rPr>
        <w:t>)</w:t>
      </w:r>
      <w:r>
        <w:rPr>
          <w:rFonts w:ascii="Arial" w:eastAsia="Arial"/>
        </w:rPr>
        <w:tab/>
      </w:r>
      <w:r>
        <w:t>依法对本单位的安全生产工作全面负责。</w:t>
      </w:r>
    </w:p>
    <w:p>
      <w:pPr>
        <w:pStyle w:val="4"/>
        <w:tabs>
          <w:tab w:val="left" w:pos="1359"/>
          <w:tab w:val="left" w:pos="4060"/>
          <w:tab w:val="left" w:pos="4639"/>
          <w:tab w:val="left" w:pos="7360"/>
          <w:tab w:val="left" w:pos="7919"/>
        </w:tabs>
        <w:spacing w:before="279"/>
        <w:ind w:left="780"/>
      </w:pPr>
      <w:r>
        <w:rPr>
          <w:rFonts w:ascii="Arial" w:eastAsia="Arial"/>
        </w:rPr>
        <w:t>A</w:t>
      </w:r>
      <w:r>
        <w:rPr>
          <w:rFonts w:ascii="Arial" w:eastAsia="Arial"/>
        </w:rPr>
        <w:tab/>
      </w:r>
      <w:r>
        <w:t>．主要负责人</w:t>
      </w:r>
      <w:r>
        <w:tab/>
      </w:r>
      <w:r>
        <w:rPr>
          <w:rFonts w:ascii="Arial" w:eastAsia="Arial"/>
        </w:rPr>
        <w:t>B</w:t>
      </w:r>
      <w:r>
        <w:rPr>
          <w:rFonts w:ascii="Arial" w:eastAsia="Arial"/>
        </w:rPr>
        <w:tab/>
      </w:r>
      <w:r>
        <w:t>．技术负责人</w:t>
      </w:r>
      <w:r>
        <w:tab/>
      </w:r>
      <w:r>
        <w:rPr>
          <w:rFonts w:ascii="Arial" w:eastAsia="Arial"/>
        </w:rPr>
        <w:t>C</w:t>
      </w:r>
      <w:r>
        <w:rPr>
          <w:rFonts w:ascii="Arial" w:eastAsia="Arial"/>
        </w:rPr>
        <w:tab/>
      </w:r>
      <w:r>
        <w:t>．安全部门负责人</w:t>
      </w:r>
    </w:p>
    <w:p>
      <w:pPr>
        <w:pStyle w:val="4"/>
        <w:tabs>
          <w:tab w:val="left" w:pos="4959"/>
          <w:tab w:val="left" w:pos="5979"/>
        </w:tabs>
        <w:spacing w:before="298" w:line="396" w:lineRule="auto"/>
        <w:ind w:right="2359"/>
      </w:pPr>
      <w:r>
        <w:rPr>
          <w:rFonts w:ascii="Arial" w:eastAsia="Arial"/>
        </w:rPr>
        <w:t>58</w:t>
      </w:r>
      <w:r>
        <w:t>、职业病的诊断应当由</w:t>
      </w:r>
      <w:r>
        <w:rPr>
          <w:spacing w:val="78"/>
        </w:rPr>
        <w:t xml:space="preserve"> </w:t>
      </w:r>
      <w:r>
        <w:rPr>
          <w:rFonts w:ascii="Arial" w:eastAsia="Arial"/>
        </w:rPr>
        <w:t>(</w:t>
      </w:r>
      <w:r>
        <w:rPr>
          <w:rFonts w:ascii="Arial" w:eastAsia="Arial"/>
        </w:rPr>
        <w:tab/>
      </w:r>
      <w:r>
        <w:rPr>
          <w:rFonts w:ascii="Arial" w:eastAsia="Arial"/>
        </w:rPr>
        <w:t>C  )</w:t>
      </w:r>
      <w:r>
        <w:rPr>
          <w:rFonts w:ascii="Arial" w:eastAsia="Arial"/>
        </w:rPr>
        <w:tab/>
      </w:r>
      <w:r>
        <w:t>以上人民政府卫生行政部门批准的医疗机构</w:t>
      </w:r>
      <w:r>
        <w:rPr>
          <w:spacing w:val="-18"/>
        </w:rPr>
        <w:t>承</w:t>
      </w:r>
      <w:r>
        <w:t>担。</w:t>
      </w:r>
    </w:p>
    <w:p>
      <w:pPr>
        <w:pStyle w:val="4"/>
        <w:tabs>
          <w:tab w:val="left" w:pos="1359"/>
          <w:tab w:val="left" w:pos="3120"/>
          <w:tab w:val="left" w:pos="3859"/>
          <w:tab w:val="left" w:pos="5420"/>
          <w:tab w:val="left" w:pos="5979"/>
        </w:tabs>
        <w:spacing w:line="459" w:lineRule="exact"/>
        <w:ind w:left="780"/>
      </w:pPr>
      <w:r>
        <w:rPr>
          <w:rFonts w:ascii="Arial" w:eastAsia="Arial"/>
        </w:rPr>
        <w:t>A</w:t>
      </w:r>
      <w:r>
        <w:rPr>
          <w:rFonts w:ascii="Arial" w:eastAsia="Arial"/>
        </w:rPr>
        <w:tab/>
      </w:r>
      <w:r>
        <w:t>．县级</w:t>
      </w:r>
      <w:r>
        <w:tab/>
      </w:r>
      <w:r>
        <w:rPr>
          <w:rFonts w:ascii="Arial" w:eastAsia="Arial"/>
        </w:rPr>
        <w:t>B</w:t>
      </w:r>
      <w:r>
        <w:rPr>
          <w:rFonts w:ascii="Arial" w:eastAsia="Arial"/>
        </w:rPr>
        <w:tab/>
      </w:r>
      <w:r>
        <w:t>．市级</w:t>
      </w:r>
      <w:r>
        <w:tab/>
      </w:r>
      <w:r>
        <w:rPr>
          <w:rFonts w:ascii="Arial" w:eastAsia="Arial"/>
        </w:rPr>
        <w:t>C</w:t>
      </w:r>
      <w:r>
        <w:rPr>
          <w:rFonts w:ascii="Arial" w:eastAsia="Arial"/>
        </w:rPr>
        <w:tab/>
      </w:r>
      <w:r>
        <w:t>．省级</w:t>
      </w:r>
    </w:p>
    <w:p>
      <w:pPr>
        <w:pStyle w:val="4"/>
        <w:tabs>
          <w:tab w:val="left" w:pos="7339"/>
        </w:tabs>
        <w:spacing w:before="299"/>
        <w:rPr>
          <w:rFonts w:ascii="Arial" w:eastAsia="Arial"/>
        </w:rPr>
      </w:pPr>
      <w:r>
        <w:rPr>
          <w:rFonts w:ascii="Arial" w:eastAsia="Arial"/>
        </w:rPr>
        <w:t>59</w:t>
      </w:r>
      <w:r>
        <w:t>、下列属于化学性危险、有害因素的是</w:t>
      </w:r>
      <w:r>
        <w:tab/>
      </w:r>
      <w:r>
        <w:rPr>
          <w:rFonts w:ascii="Arial" w:eastAsia="Arial"/>
        </w:rPr>
        <w:t>( B ).</w:t>
      </w:r>
    </w:p>
    <w:p>
      <w:pPr>
        <w:pStyle w:val="4"/>
        <w:tabs>
          <w:tab w:val="left" w:pos="3379"/>
          <w:tab w:val="left" w:pos="7339"/>
          <w:tab w:val="left" w:pos="8799"/>
        </w:tabs>
        <w:spacing w:before="279" w:line="396" w:lineRule="auto"/>
        <w:ind w:right="4299"/>
        <w:rPr>
          <w:rFonts w:ascii="Arial" w:eastAsia="Arial"/>
        </w:rPr>
      </w:pPr>
      <w:r>
        <w:rPr>
          <w:rFonts w:ascii="Arial" w:eastAsia="Arial"/>
          <w:spacing w:val="-41"/>
        </w:rPr>
        <w:t>A</w:t>
      </w:r>
      <w:r>
        <w:t>、传染病媒介物</w:t>
      </w:r>
      <w:r>
        <w:tab/>
      </w:r>
      <w:r>
        <w:rPr>
          <w:rFonts w:ascii="Arial" w:eastAsia="Arial"/>
          <w:spacing w:val="39"/>
        </w:rPr>
        <w:t>B</w:t>
      </w:r>
      <w:r>
        <w:t>、有毒物质</w:t>
      </w:r>
      <w:r>
        <w:rPr>
          <w:spacing w:val="60"/>
        </w:rPr>
        <w:t xml:space="preserve"> </w:t>
      </w:r>
      <w:r>
        <w:rPr>
          <w:rFonts w:ascii="Arial" w:eastAsia="Arial"/>
          <w:spacing w:val="19"/>
        </w:rPr>
        <w:t>C</w:t>
      </w:r>
      <w:r>
        <w:t>、粉尘与气溶胶</w:t>
      </w:r>
      <w:r>
        <w:tab/>
      </w:r>
      <w:r>
        <w:rPr>
          <w:rFonts w:ascii="Arial" w:eastAsia="Arial"/>
          <w:spacing w:val="19"/>
        </w:rPr>
        <w:t>D</w:t>
      </w:r>
      <w:r>
        <w:t>、致病微生</w:t>
      </w:r>
      <w:r>
        <w:rPr>
          <w:spacing w:val="-17"/>
        </w:rPr>
        <w:t>物</w:t>
      </w:r>
      <w:r>
        <w:rPr>
          <w:rFonts w:ascii="Arial" w:eastAsia="Arial"/>
        </w:rPr>
        <w:t>60</w:t>
      </w:r>
      <w:r>
        <w:t>、下列属于行为性危险、有害因素的是</w:t>
      </w:r>
      <w:r>
        <w:tab/>
      </w:r>
      <w:r>
        <w:rPr>
          <w:rFonts w:ascii="Arial" w:eastAsia="Arial"/>
        </w:rPr>
        <w:t>( D</w:t>
      </w:r>
      <w:r>
        <w:rPr>
          <w:rFonts w:ascii="Arial" w:eastAsia="Arial"/>
          <w:spacing w:val="-1"/>
        </w:rPr>
        <w:t xml:space="preserve"> </w:t>
      </w:r>
      <w:r>
        <w:rPr>
          <w:rFonts w:ascii="Arial" w:eastAsia="Arial"/>
        </w:rPr>
        <w:t>).</w:t>
      </w:r>
    </w:p>
    <w:p>
      <w:pPr>
        <w:pStyle w:val="4"/>
        <w:tabs>
          <w:tab w:val="left" w:pos="3379"/>
          <w:tab w:val="left" w:pos="6479"/>
        </w:tabs>
        <w:spacing w:line="439" w:lineRule="exact"/>
      </w:pPr>
      <w:r>
        <w:rPr>
          <w:rFonts w:ascii="Arial" w:eastAsia="Arial"/>
          <w:spacing w:val="-41"/>
        </w:rPr>
        <w:t>A</w:t>
      </w:r>
      <w:r>
        <w:t>、作业环境不良</w:t>
      </w:r>
      <w:r>
        <w:tab/>
      </w:r>
      <w:r>
        <w:rPr>
          <w:rFonts w:ascii="Arial" w:eastAsia="Arial"/>
          <w:spacing w:val="39"/>
        </w:rPr>
        <w:t>B</w:t>
      </w:r>
      <w:r>
        <w:t>、健康状况异常</w:t>
      </w:r>
      <w:r>
        <w:tab/>
      </w:r>
      <w:r>
        <w:rPr>
          <w:rFonts w:ascii="Arial" w:eastAsia="Arial"/>
          <w:spacing w:val="19"/>
        </w:rPr>
        <w:t>C</w:t>
      </w:r>
      <w:r>
        <w:t>、心理异常</w:t>
      </w:r>
      <w:r>
        <w:rPr>
          <w:spacing w:val="60"/>
        </w:rPr>
        <w:t xml:space="preserve"> </w:t>
      </w:r>
      <w:r>
        <w:rPr>
          <w:rFonts w:ascii="Arial" w:eastAsia="Arial"/>
          <w:spacing w:val="19"/>
        </w:rPr>
        <w:t>D</w:t>
      </w:r>
      <w:r>
        <w:t>、指挥错误</w:t>
      </w:r>
    </w:p>
    <w:p>
      <w:pPr>
        <w:pStyle w:val="4"/>
        <w:tabs>
          <w:tab w:val="left" w:pos="6179"/>
          <w:tab w:val="left" w:pos="7139"/>
        </w:tabs>
        <w:spacing w:before="299" w:line="396" w:lineRule="auto"/>
        <w:ind w:right="2279"/>
      </w:pPr>
      <w:r>
        <w:rPr>
          <w:rFonts w:ascii="Arial" w:eastAsia="Arial"/>
        </w:rPr>
        <w:t>61</w:t>
      </w:r>
      <w:r>
        <w:t>、在重大事故应急救援体系中，</w:t>
      </w:r>
      <w:r>
        <w:tab/>
      </w:r>
      <w:r>
        <w:rPr>
          <w:rFonts w:ascii="Arial" w:eastAsia="Arial"/>
        </w:rPr>
        <w:t>( B )</w:t>
      </w:r>
      <w:r>
        <w:rPr>
          <w:rFonts w:ascii="Arial" w:eastAsia="Arial"/>
        </w:rPr>
        <w:tab/>
      </w:r>
      <w:r>
        <w:t>的重要职责是尽可能、尽快地控制并</w:t>
      </w:r>
      <w:r>
        <w:rPr>
          <w:spacing w:val="-18"/>
        </w:rPr>
        <w:t>消</w:t>
      </w:r>
      <w:r>
        <w:t>除事故，营救受害人员。</w:t>
      </w:r>
    </w:p>
    <w:p>
      <w:pPr>
        <w:pStyle w:val="4"/>
        <w:tabs>
          <w:tab w:val="left" w:pos="3759"/>
        </w:tabs>
        <w:spacing w:line="439" w:lineRule="exact"/>
      </w:pPr>
      <w:r>
        <w:rPr>
          <w:rFonts w:ascii="Arial" w:eastAsia="Arial"/>
          <w:spacing w:val="-41"/>
        </w:rPr>
        <w:t>A</w:t>
      </w:r>
      <w:r>
        <w:t>、应急救援专家组</w:t>
      </w:r>
      <w:r>
        <w:tab/>
      </w:r>
      <w:r>
        <w:rPr>
          <w:rFonts w:ascii="Arial" w:eastAsia="Arial"/>
        </w:rPr>
        <w:t>B</w:t>
      </w:r>
      <w:r>
        <w:rPr>
          <w:rFonts w:ascii="Arial" w:eastAsia="Arial"/>
          <w:spacing w:val="-41"/>
        </w:rPr>
        <w:t xml:space="preserve"> </w:t>
      </w:r>
      <w:r>
        <w:t>、消防与抢险</w:t>
      </w:r>
      <w:r>
        <w:rPr>
          <w:spacing w:val="80"/>
        </w:rPr>
        <w:t xml:space="preserve"> </w:t>
      </w:r>
      <w:r>
        <w:rPr>
          <w:rFonts w:ascii="Arial" w:eastAsia="Arial"/>
          <w:spacing w:val="19"/>
        </w:rPr>
        <w:t>C</w:t>
      </w:r>
      <w:r>
        <w:t>、医疗救治</w:t>
      </w:r>
      <w:r>
        <w:rPr>
          <w:spacing w:val="60"/>
        </w:rPr>
        <w:t xml:space="preserve"> </w:t>
      </w:r>
      <w:r>
        <w:rPr>
          <w:rFonts w:ascii="Arial" w:eastAsia="Arial"/>
          <w:spacing w:val="19"/>
        </w:rPr>
        <w:t>D</w:t>
      </w:r>
      <w:r>
        <w:t>、洗消去污组织</w:t>
      </w:r>
    </w:p>
    <w:p>
      <w:pPr>
        <w:pStyle w:val="4"/>
        <w:tabs>
          <w:tab w:val="left" w:pos="3759"/>
          <w:tab w:val="left" w:pos="11199"/>
        </w:tabs>
        <w:spacing w:before="298" w:line="384" w:lineRule="auto"/>
        <w:ind w:right="3557"/>
      </w:pPr>
      <w:r>
        <w:rPr>
          <w:rFonts w:ascii="Arial" w:eastAsia="Arial"/>
        </w:rPr>
        <w:t>62</w:t>
      </w:r>
      <w:r>
        <w:t>、熟练掌握个人防护装备和通讯装备的使用，属于应急训练的</w:t>
      </w:r>
      <w:r>
        <w:tab/>
      </w:r>
      <w:r>
        <w:rPr>
          <w:rFonts w:ascii="Arial" w:eastAsia="Arial"/>
        </w:rPr>
        <w:t xml:space="preserve">( A </w:t>
      </w:r>
      <w:r>
        <w:rPr>
          <w:rFonts w:ascii="Arial" w:eastAsia="Arial"/>
          <w:spacing w:val="-8"/>
        </w:rPr>
        <w:t xml:space="preserve">). </w:t>
      </w:r>
      <w:r>
        <w:rPr>
          <w:rFonts w:ascii="Arial" w:eastAsia="Arial"/>
          <w:spacing w:val="-41"/>
        </w:rPr>
        <w:t>A</w:t>
      </w:r>
      <w:r>
        <w:t>、基础培训与训练</w:t>
      </w:r>
      <w:r>
        <w:tab/>
      </w:r>
      <w:r>
        <w:rPr>
          <w:rFonts w:ascii="Arial" w:eastAsia="Arial"/>
        </w:rPr>
        <w:t>B</w:t>
      </w:r>
      <w:r>
        <w:rPr>
          <w:rFonts w:ascii="Arial" w:eastAsia="Arial"/>
          <w:spacing w:val="-41"/>
        </w:rPr>
        <w:t xml:space="preserve"> </w:t>
      </w:r>
      <w:r>
        <w:t>、专业训练</w:t>
      </w:r>
      <w:r>
        <w:rPr>
          <w:spacing w:val="40"/>
        </w:rPr>
        <w:t xml:space="preserve"> </w:t>
      </w:r>
      <w:r>
        <w:rPr>
          <w:rFonts w:ascii="Arial" w:eastAsia="Arial"/>
          <w:spacing w:val="39"/>
        </w:rPr>
        <w:t>C</w:t>
      </w:r>
      <w:r>
        <w:t>、战术训练</w:t>
      </w:r>
      <w:r>
        <w:rPr>
          <w:spacing w:val="40"/>
        </w:rPr>
        <w:t xml:space="preserve"> </w:t>
      </w:r>
      <w:r>
        <w:rPr>
          <w:rFonts w:ascii="Arial" w:eastAsia="Arial"/>
          <w:spacing w:val="39"/>
        </w:rPr>
        <w:t>D</w:t>
      </w:r>
      <w:r>
        <w:t>、其他训练</w:t>
      </w:r>
    </w:p>
    <w:p>
      <w:pPr>
        <w:pStyle w:val="4"/>
        <w:tabs>
          <w:tab w:val="left" w:pos="6179"/>
        </w:tabs>
        <w:spacing w:before="44" w:line="384" w:lineRule="auto"/>
        <w:ind w:right="2519"/>
        <w:rPr>
          <w:rFonts w:ascii="Arial" w:eastAsia="Arial"/>
        </w:rPr>
      </w:pPr>
      <w:r>
        <w:rPr>
          <w:rFonts w:ascii="Arial" w:eastAsia="Arial"/>
        </w:rPr>
        <w:t>63</w:t>
      </w:r>
      <w:r>
        <w:t>、生产经营单位应建立并保持培训的程序，以便规范、持续的开展培训工作</w:t>
      </w:r>
      <w:r>
        <w:rPr>
          <w:spacing w:val="-18"/>
        </w:rPr>
        <w:t xml:space="preserve">， </w:t>
      </w:r>
      <w:r>
        <w:t>确保员工具备必需的职业安全健康</w:t>
      </w:r>
      <w:r>
        <w:tab/>
      </w:r>
      <w:r>
        <w:rPr>
          <w:rFonts w:ascii="Arial" w:eastAsia="Arial"/>
        </w:rPr>
        <w:t>( C</w:t>
      </w:r>
      <w:r>
        <w:rPr>
          <w:rFonts w:ascii="Arial" w:eastAsia="Arial"/>
          <w:spacing w:val="-1"/>
        </w:rPr>
        <w:t xml:space="preserve"> </w:t>
      </w:r>
      <w:r>
        <w:rPr>
          <w:rFonts w:ascii="Arial" w:eastAsia="Arial"/>
        </w:rPr>
        <w:t>).</w:t>
      </w:r>
    </w:p>
    <w:p>
      <w:pPr>
        <w:pStyle w:val="4"/>
        <w:spacing w:before="24"/>
      </w:pPr>
      <w:r>
        <w:rPr>
          <w:rFonts w:ascii="Arial" w:eastAsia="Arial"/>
        </w:rPr>
        <w:t>A</w:t>
      </w:r>
      <w:r>
        <w:t xml:space="preserve">、意识 </w:t>
      </w:r>
      <w:r>
        <w:rPr>
          <w:rFonts w:ascii="Arial" w:eastAsia="Arial"/>
        </w:rPr>
        <w:t>B</w:t>
      </w:r>
      <w:r>
        <w:t xml:space="preserve">、能力 </w:t>
      </w:r>
      <w:r>
        <w:rPr>
          <w:rFonts w:ascii="Arial" w:eastAsia="Arial"/>
        </w:rPr>
        <w:t>C</w:t>
      </w:r>
      <w:r>
        <w:t xml:space="preserve">、意识与能力 </w:t>
      </w:r>
      <w:r>
        <w:rPr>
          <w:rFonts w:ascii="Arial" w:eastAsia="Arial"/>
        </w:rPr>
        <w:t>D</w:t>
      </w:r>
      <w:r>
        <w:t>、知识与态度</w:t>
      </w:r>
    </w:p>
    <w:p>
      <w:pPr>
        <w:pStyle w:val="4"/>
        <w:tabs>
          <w:tab w:val="left" w:pos="5799"/>
          <w:tab w:val="left" w:pos="6079"/>
          <w:tab w:val="left" w:pos="6379"/>
          <w:tab w:val="left" w:pos="6959"/>
          <w:tab w:val="left" w:pos="12599"/>
        </w:tabs>
        <w:spacing w:before="279" w:line="396" w:lineRule="auto"/>
        <w:ind w:right="1859"/>
      </w:pPr>
      <w:r>
        <w:rPr>
          <w:rFonts w:ascii="Arial" w:eastAsia="Arial"/>
        </w:rPr>
        <w:t>64</w:t>
      </w:r>
      <w:r>
        <w:rPr>
          <w:spacing w:val="-40"/>
        </w:rPr>
        <w:t>、</w:t>
      </w:r>
      <w:r>
        <w:t>某工人经过安全教育培训后，</w:t>
      </w:r>
      <w:r>
        <w:tab/>
      </w:r>
      <w:r>
        <w:tab/>
      </w:r>
      <w:r>
        <w:t>仍然未戴安全帽就进入现场作业施工。</w:t>
      </w:r>
      <w:r>
        <w:tab/>
      </w:r>
      <w:r>
        <w:t>从事</w:t>
      </w:r>
      <w:r>
        <w:rPr>
          <w:spacing w:val="-18"/>
        </w:rPr>
        <w:t>故</w:t>
      </w:r>
      <w:r>
        <w:t>隐患的角度来说，这种情况属于</w:t>
      </w:r>
      <w:r>
        <w:tab/>
      </w:r>
      <w:r>
        <w:rPr>
          <w:rFonts w:ascii="Arial" w:eastAsia="Arial"/>
        </w:rPr>
        <w:t>(</w:t>
      </w:r>
      <w:r>
        <w:rPr>
          <w:rFonts w:ascii="Arial" w:eastAsia="Arial"/>
        </w:rPr>
        <w:tab/>
      </w:r>
      <w:r>
        <w:rPr>
          <w:rFonts w:ascii="Arial" w:eastAsia="Arial"/>
        </w:rPr>
        <w:tab/>
      </w:r>
      <w:r>
        <w:rPr>
          <w:rFonts w:ascii="Arial" w:eastAsia="Arial"/>
        </w:rPr>
        <w:t>A</w:t>
      </w:r>
      <w:r>
        <w:rPr>
          <w:rFonts w:ascii="Arial" w:eastAsia="Arial"/>
        </w:rPr>
        <w:tab/>
      </w:r>
      <w:r>
        <w:rPr>
          <w:rFonts w:ascii="Arial" w:eastAsia="Arial"/>
        </w:rPr>
        <w:t>)</w:t>
      </w:r>
      <w:r>
        <w:rPr>
          <w:rFonts w:ascii="Arial" w:eastAsia="Arial"/>
          <w:spacing w:val="-40"/>
        </w:rPr>
        <w:t xml:space="preserve"> </w:t>
      </w:r>
      <w:r>
        <w:t>。</w:t>
      </w:r>
    </w:p>
    <w:p>
      <w:pPr>
        <w:pStyle w:val="8"/>
        <w:numPr>
          <w:ilvl w:val="0"/>
          <w:numId w:val="3"/>
        </w:numPr>
        <w:tabs>
          <w:tab w:val="left" w:pos="941"/>
        </w:tabs>
        <w:spacing w:before="0" w:after="0" w:line="459" w:lineRule="exact"/>
        <w:ind w:left="941" w:right="0" w:hanging="561"/>
        <w:jc w:val="left"/>
        <w:rPr>
          <w:sz w:val="36"/>
        </w:rPr>
      </w:pPr>
      <w:r>
        <w:rPr>
          <w:sz w:val="36"/>
        </w:rPr>
        <w:t>人的不安全行为</w:t>
      </w:r>
    </w:p>
    <w:p>
      <w:pPr>
        <w:spacing w:after="0" w:line="459" w:lineRule="exact"/>
        <w:jc w:val="left"/>
        <w:rPr>
          <w:sz w:val="36"/>
        </w:rPr>
        <w:sectPr>
          <w:pgSz w:w="19120" w:h="27060"/>
          <w:pgMar w:top="2460" w:right="1080" w:bottom="280" w:left="2500" w:header="720" w:footer="720" w:gutter="0"/>
          <w:cols w:space="720" w:num="1"/>
        </w:sectPr>
      </w:pPr>
    </w:p>
    <w:p>
      <w:pPr>
        <w:pStyle w:val="8"/>
        <w:numPr>
          <w:ilvl w:val="0"/>
          <w:numId w:val="3"/>
        </w:numPr>
        <w:tabs>
          <w:tab w:val="left" w:pos="941"/>
        </w:tabs>
        <w:spacing w:before="40" w:after="0" w:line="391" w:lineRule="auto"/>
        <w:ind w:left="380" w:right="12079" w:firstLine="0"/>
        <w:jc w:val="left"/>
        <w:rPr>
          <w:sz w:val="36"/>
        </w:rPr>
      </w:pPr>
      <w:r>
        <w:rPr>
          <w:spacing w:val="-3"/>
          <w:sz w:val="36"/>
        </w:rPr>
        <w:t>物的不安全状态</w:t>
      </w:r>
      <w:r>
        <w:rPr>
          <w:rFonts w:ascii="Arial" w:eastAsia="Arial"/>
          <w:spacing w:val="-30"/>
          <w:sz w:val="36"/>
        </w:rPr>
        <w:t>C</w:t>
      </w:r>
      <w:r>
        <w:rPr>
          <w:spacing w:val="-6"/>
          <w:sz w:val="36"/>
        </w:rPr>
        <w:t>．管理上的缺陷</w:t>
      </w:r>
      <w:r>
        <w:rPr>
          <w:rFonts w:ascii="Arial" w:eastAsia="Arial"/>
          <w:spacing w:val="-30"/>
          <w:sz w:val="36"/>
        </w:rPr>
        <w:t>D</w:t>
      </w:r>
      <w:r>
        <w:rPr>
          <w:spacing w:val="-6"/>
          <w:sz w:val="36"/>
        </w:rPr>
        <w:t>．环境的缺陷</w:t>
      </w:r>
    </w:p>
    <w:p>
      <w:pPr>
        <w:pStyle w:val="4"/>
        <w:tabs>
          <w:tab w:val="left" w:pos="6759"/>
          <w:tab w:val="left" w:pos="7339"/>
          <w:tab w:val="left" w:pos="7919"/>
        </w:tabs>
        <w:spacing w:before="4"/>
      </w:pPr>
      <w:r>
        <w:rPr>
          <w:rFonts w:ascii="Arial" w:eastAsia="Arial"/>
        </w:rPr>
        <w:t>65</w:t>
      </w:r>
      <w:r>
        <w:rPr>
          <w:spacing w:val="-180"/>
        </w:rPr>
        <w:t>、</w:t>
      </w:r>
      <w:r>
        <w:t>。企业选用劳动防护用品的前提是</w:t>
      </w:r>
      <w:r>
        <w:tab/>
      </w:r>
      <w:r>
        <w:rPr>
          <w:rFonts w:ascii="Arial" w:eastAsia="Arial"/>
        </w:rPr>
        <w:t>(</w:t>
      </w:r>
      <w:r>
        <w:rPr>
          <w:rFonts w:ascii="Arial" w:eastAsia="Arial"/>
        </w:rPr>
        <w:tab/>
      </w:r>
      <w:r>
        <w:rPr>
          <w:rFonts w:ascii="Arial" w:eastAsia="Arial"/>
        </w:rPr>
        <w:t>A</w:t>
      </w:r>
      <w:r>
        <w:rPr>
          <w:rFonts w:ascii="Arial" w:eastAsia="Arial"/>
        </w:rPr>
        <w:tab/>
      </w:r>
      <w:r>
        <w:rPr>
          <w:rFonts w:ascii="Arial" w:eastAsia="Arial"/>
        </w:rPr>
        <w:t>)</w:t>
      </w:r>
      <w:r>
        <w:rPr>
          <w:rFonts w:ascii="Arial" w:eastAsia="Arial"/>
          <w:spacing w:val="-20"/>
        </w:rPr>
        <w:t xml:space="preserve"> </w:t>
      </w:r>
      <w:r>
        <w:t>。</w:t>
      </w:r>
    </w:p>
    <w:p>
      <w:pPr>
        <w:pStyle w:val="4"/>
        <w:tabs>
          <w:tab w:val="left" w:pos="6279"/>
          <w:tab w:val="left" w:pos="6759"/>
        </w:tabs>
        <w:spacing w:before="299" w:line="321" w:lineRule="auto"/>
        <w:ind w:right="6499"/>
      </w:pPr>
      <w:r>
        <w:rPr>
          <w:rFonts w:ascii="Arial" w:eastAsia="Arial"/>
          <w:spacing w:val="-21"/>
        </w:rPr>
        <w:t>A</w:t>
      </w:r>
      <w:r>
        <w:rPr>
          <w:spacing w:val="-21"/>
        </w:rPr>
        <w:t>．</w:t>
      </w:r>
      <w:r>
        <w:t>符合标准</w:t>
      </w:r>
      <w:r>
        <w:rPr>
          <w:spacing w:val="40"/>
        </w:rPr>
        <w:t xml:space="preserve"> </w:t>
      </w:r>
      <w:r>
        <w:rPr>
          <w:rFonts w:ascii="Arial" w:eastAsia="Arial"/>
          <w:spacing w:val="-31"/>
        </w:rPr>
        <w:t>B</w:t>
      </w:r>
      <w:r>
        <w:rPr>
          <w:spacing w:val="-31"/>
        </w:rPr>
        <w:t>．</w:t>
      </w:r>
      <w:r>
        <w:t>穿戴舒适</w:t>
      </w:r>
      <w:r>
        <w:rPr>
          <w:spacing w:val="61"/>
        </w:rPr>
        <w:t xml:space="preserve"> </w:t>
      </w:r>
      <w:r>
        <w:rPr>
          <w:rFonts w:ascii="Arial" w:eastAsia="Arial"/>
          <w:spacing w:val="-30"/>
        </w:rPr>
        <w:t>C</w:t>
      </w:r>
      <w:r>
        <w:rPr>
          <w:spacing w:val="-30"/>
        </w:rPr>
        <w:t>．</w:t>
      </w:r>
      <w:r>
        <w:t>外形美观</w:t>
      </w:r>
      <w:r>
        <w:rPr>
          <w:spacing w:val="41"/>
        </w:rPr>
        <w:t xml:space="preserve"> </w:t>
      </w:r>
      <w:r>
        <w:rPr>
          <w:rFonts w:ascii="Arial" w:eastAsia="Arial"/>
          <w:spacing w:val="-30"/>
        </w:rPr>
        <w:t>D</w:t>
      </w:r>
      <w:r>
        <w:rPr>
          <w:spacing w:val="-30"/>
        </w:rPr>
        <w:t>．</w:t>
      </w:r>
      <w:r>
        <w:t>便于更</w:t>
      </w:r>
      <w:r>
        <w:rPr>
          <w:spacing w:val="-18"/>
        </w:rPr>
        <w:t>新</w:t>
      </w:r>
      <w:r>
        <w:rPr>
          <w:rFonts w:ascii="Arial" w:eastAsia="Arial"/>
        </w:rPr>
        <w:t>66</w:t>
      </w:r>
      <w:r>
        <w:t>、当身上衣服着火时，可立即（</w:t>
      </w:r>
      <w:r>
        <w:tab/>
      </w:r>
      <w:r>
        <w:rPr>
          <w:rFonts w:ascii="Arial" w:eastAsia="Arial"/>
        </w:rPr>
        <w:t>D</w:t>
      </w:r>
      <w:r>
        <w:rPr>
          <w:rFonts w:ascii="Arial" w:eastAsia="Arial"/>
        </w:rPr>
        <w:tab/>
      </w:r>
      <w:r>
        <w:t>）。</w:t>
      </w:r>
    </w:p>
    <w:p>
      <w:pPr>
        <w:pStyle w:val="4"/>
        <w:tabs>
          <w:tab w:val="left" w:pos="2620"/>
          <w:tab w:val="left" w:pos="3279"/>
          <w:tab w:val="left" w:pos="7840"/>
          <w:tab w:val="left" w:pos="8499"/>
        </w:tabs>
        <w:spacing w:before="144"/>
        <w:ind w:left="1160"/>
      </w:pPr>
      <w:r>
        <w:rPr>
          <w:rFonts w:ascii="Arial" w:eastAsia="Arial"/>
        </w:rPr>
        <w:t>A.</w:t>
      </w:r>
      <w:r>
        <w:rPr>
          <w:rFonts w:ascii="Arial" w:eastAsia="Arial"/>
          <w:spacing w:val="-61"/>
        </w:rPr>
        <w:t xml:space="preserve"> </w:t>
      </w:r>
      <w:r>
        <w:t>浇水</w:t>
      </w:r>
      <w:r>
        <w:tab/>
      </w:r>
      <w:r>
        <w:rPr>
          <w:rFonts w:ascii="Arial" w:eastAsia="Arial"/>
        </w:rPr>
        <w:t>B.</w:t>
      </w:r>
      <w:r>
        <w:rPr>
          <w:rFonts w:ascii="Arial" w:eastAsia="Arial"/>
        </w:rPr>
        <w:tab/>
      </w:r>
      <w:r>
        <w:t>用手或物品扑打身上火苗</w:t>
      </w:r>
      <w:r>
        <w:tab/>
      </w:r>
      <w:r>
        <w:rPr>
          <w:rFonts w:ascii="Arial" w:eastAsia="Arial"/>
        </w:rPr>
        <w:t>C.</w:t>
      </w:r>
      <w:r>
        <w:rPr>
          <w:rFonts w:ascii="Arial" w:eastAsia="Arial"/>
        </w:rPr>
        <w:tab/>
      </w:r>
      <w:r>
        <w:t>奔跑离开火场，灭掉身上火苗</w:t>
      </w:r>
    </w:p>
    <w:p>
      <w:pPr>
        <w:pStyle w:val="4"/>
        <w:spacing w:before="279"/>
      </w:pPr>
      <w:r>
        <w:rPr>
          <w:rFonts w:ascii="Arial" w:eastAsia="Arial"/>
        </w:rPr>
        <w:t xml:space="preserve">D. </w:t>
      </w:r>
      <w:r>
        <w:t>就地打滚，压灭身上火苗</w:t>
      </w:r>
    </w:p>
    <w:p>
      <w:pPr>
        <w:pStyle w:val="4"/>
        <w:spacing w:before="298"/>
      </w:pPr>
      <w:r>
        <w:rPr>
          <w:rFonts w:ascii="Arial" w:eastAsia="Arial"/>
        </w:rPr>
        <w:t>67</w:t>
      </w:r>
      <w:r>
        <w:t>、对操作者本人，尤其对他人和周围设施的安全有重大危害因素的作业，称</w:t>
      </w:r>
    </w:p>
    <w:p>
      <w:pPr>
        <w:pStyle w:val="4"/>
        <w:tabs>
          <w:tab w:val="left" w:pos="1359"/>
        </w:tabs>
        <w:spacing w:before="299"/>
      </w:pPr>
      <w:r>
        <w:t>（</w:t>
      </w:r>
      <w:r>
        <w:rPr>
          <w:spacing w:val="-40"/>
        </w:rPr>
        <w:t xml:space="preserve"> </w:t>
      </w:r>
      <w:r>
        <w:rPr>
          <w:rFonts w:ascii="Arial" w:eastAsia="Arial"/>
        </w:rPr>
        <w:t>C</w:t>
      </w:r>
      <w:r>
        <w:rPr>
          <w:rFonts w:ascii="Arial" w:eastAsia="Arial"/>
        </w:rPr>
        <w:tab/>
      </w:r>
      <w:r>
        <w:t>）。</w:t>
      </w:r>
    </w:p>
    <w:p>
      <w:pPr>
        <w:pStyle w:val="4"/>
        <w:tabs>
          <w:tab w:val="left" w:pos="3400"/>
          <w:tab w:val="left" w:pos="4059"/>
          <w:tab w:val="left" w:pos="6380"/>
          <w:tab w:val="left" w:pos="7139"/>
          <w:tab w:val="left" w:pos="9000"/>
          <w:tab w:val="left" w:pos="9659"/>
        </w:tabs>
        <w:spacing w:before="279"/>
        <w:ind w:left="1160"/>
      </w:pPr>
      <w:r>
        <w:rPr>
          <w:rFonts w:ascii="Arial" w:eastAsia="Arial"/>
        </w:rPr>
        <w:t>A.</w:t>
      </w:r>
      <w:r>
        <w:rPr>
          <w:rFonts w:ascii="Arial" w:eastAsia="Arial"/>
          <w:spacing w:val="-61"/>
        </w:rPr>
        <w:t xml:space="preserve"> </w:t>
      </w:r>
      <w:r>
        <w:t>危险作业</w:t>
      </w:r>
      <w:r>
        <w:tab/>
      </w:r>
      <w:r>
        <w:rPr>
          <w:rFonts w:ascii="Arial" w:eastAsia="Arial"/>
        </w:rPr>
        <w:t>B.</w:t>
      </w:r>
      <w:r>
        <w:rPr>
          <w:rFonts w:ascii="Arial" w:eastAsia="Arial"/>
        </w:rPr>
        <w:tab/>
      </w:r>
      <w:r>
        <w:t>高难度作业</w:t>
      </w:r>
      <w:r>
        <w:tab/>
      </w:r>
      <w:r>
        <w:rPr>
          <w:rFonts w:ascii="Arial" w:eastAsia="Arial"/>
        </w:rPr>
        <w:t>C.</w:t>
      </w:r>
      <w:r>
        <w:rPr>
          <w:rFonts w:ascii="Arial" w:eastAsia="Arial"/>
        </w:rPr>
        <w:tab/>
      </w:r>
      <w:r>
        <w:t>特种作业</w:t>
      </w:r>
      <w:r>
        <w:tab/>
      </w:r>
      <w:r>
        <w:rPr>
          <w:rFonts w:ascii="Arial" w:eastAsia="Arial"/>
        </w:rPr>
        <w:t>D.</w:t>
      </w:r>
      <w:r>
        <w:rPr>
          <w:rFonts w:ascii="Arial" w:eastAsia="Arial"/>
        </w:rPr>
        <w:tab/>
      </w:r>
      <w:r>
        <w:t>特殊技能作业</w:t>
      </w:r>
    </w:p>
    <w:p>
      <w:pPr>
        <w:pStyle w:val="4"/>
        <w:spacing w:before="8"/>
        <w:ind w:left="0"/>
        <w:rPr>
          <w:sz w:val="32"/>
        </w:rPr>
      </w:pPr>
    </w:p>
    <w:p>
      <w:pPr>
        <w:pStyle w:val="4"/>
        <w:tabs>
          <w:tab w:val="left" w:pos="2820"/>
          <w:tab w:val="left" w:pos="3019"/>
          <w:tab w:val="left" w:pos="3859"/>
          <w:tab w:val="left" w:pos="4059"/>
          <w:tab w:val="left" w:pos="5700"/>
          <w:tab w:val="left" w:pos="6759"/>
          <w:tab w:val="left" w:pos="8900"/>
          <w:tab w:val="left" w:pos="9259"/>
          <w:tab w:val="left" w:pos="9659"/>
          <w:tab w:val="left" w:pos="10039"/>
          <w:tab w:val="left" w:pos="10619"/>
        </w:tabs>
        <w:spacing w:before="1" w:line="391" w:lineRule="auto"/>
        <w:ind w:right="4439"/>
      </w:pPr>
      <w:r>
        <w:rPr>
          <w:rFonts w:ascii="Arial" w:eastAsia="Arial"/>
        </w:rPr>
        <w:t>68</w:t>
      </w:r>
      <w:r>
        <w:t>、在建设项目可行性研究阶段，实施建设项目劳动</w:t>
      </w:r>
      <w:r>
        <w:tab/>
      </w:r>
      <w:r>
        <w:tab/>
      </w:r>
      <w:r>
        <w:rPr>
          <w:rFonts w:ascii="Arial" w:eastAsia="Arial"/>
        </w:rPr>
        <w:t>( C</w:t>
      </w:r>
      <w:r>
        <w:rPr>
          <w:rFonts w:ascii="Arial" w:eastAsia="Arial"/>
        </w:rPr>
        <w:tab/>
      </w:r>
      <w:r>
        <w:rPr>
          <w:rFonts w:ascii="Arial" w:eastAsia="Arial"/>
        </w:rPr>
        <w:t>)</w:t>
      </w:r>
      <w:r>
        <w:rPr>
          <w:rFonts w:ascii="Arial" w:eastAsia="Arial"/>
        </w:rPr>
        <w:tab/>
      </w:r>
      <w:r>
        <w:t>。</w:t>
      </w:r>
      <w:r>
        <w:rPr>
          <w:rFonts w:ascii="Arial" w:eastAsia="Arial"/>
          <w:spacing w:val="-21"/>
        </w:rPr>
        <w:t>A</w:t>
      </w:r>
      <w:r>
        <w:rPr>
          <w:spacing w:val="-21"/>
        </w:rPr>
        <w:t>．</w:t>
      </w:r>
      <w:r>
        <w:t>安全认证</w:t>
      </w:r>
      <w:r>
        <w:tab/>
      </w:r>
      <w:r>
        <w:rPr>
          <w:rFonts w:ascii="Arial" w:eastAsia="Arial"/>
        </w:rPr>
        <w:t>B.</w:t>
      </w:r>
      <w:r>
        <w:rPr>
          <w:rFonts w:ascii="Arial" w:eastAsia="Arial"/>
        </w:rPr>
        <w:tab/>
      </w:r>
      <w:r>
        <w:t>安全评估</w:t>
      </w:r>
      <w:r>
        <w:tab/>
      </w:r>
      <w:r>
        <w:rPr>
          <w:rFonts w:ascii="Arial" w:eastAsia="Arial"/>
        </w:rPr>
        <w:t>C.</w:t>
      </w:r>
      <w:r>
        <w:rPr>
          <w:rFonts w:ascii="Arial" w:eastAsia="Arial"/>
        </w:rPr>
        <w:tab/>
      </w:r>
      <w:r>
        <w:t>安全预评价</w:t>
      </w:r>
      <w:r>
        <w:tab/>
      </w:r>
      <w:r>
        <w:rPr>
          <w:rFonts w:ascii="Arial" w:eastAsia="Arial"/>
          <w:spacing w:val="-1"/>
        </w:rPr>
        <w:t>D.</w:t>
      </w:r>
      <w:r>
        <w:rPr>
          <w:rFonts w:ascii="Arial" w:eastAsia="Arial"/>
          <w:spacing w:val="-1"/>
        </w:rPr>
        <w:tab/>
      </w:r>
      <w:r>
        <w:rPr>
          <w:rFonts w:ascii="Arial" w:eastAsia="Arial"/>
          <w:spacing w:val="-1"/>
        </w:rPr>
        <w:tab/>
      </w:r>
      <w:r>
        <w:t>监督管</w:t>
      </w:r>
      <w:r>
        <w:rPr>
          <w:spacing w:val="-18"/>
        </w:rPr>
        <w:t>理</w:t>
      </w:r>
      <w:r>
        <w:rPr>
          <w:rFonts w:ascii="Arial" w:eastAsia="Arial"/>
        </w:rPr>
        <w:t>69</w:t>
      </w:r>
      <w:r>
        <w:t>、危险度由</w:t>
      </w:r>
      <w:r>
        <w:rPr>
          <w:spacing w:val="-62"/>
        </w:rPr>
        <w:t xml:space="preserve"> </w:t>
      </w:r>
      <w:r>
        <w:rPr>
          <w:rFonts w:ascii="Arial" w:eastAsia="Arial"/>
        </w:rPr>
        <w:t>(</w:t>
      </w:r>
      <w:r>
        <w:rPr>
          <w:rFonts w:ascii="Arial" w:eastAsia="Arial"/>
        </w:rPr>
        <w:tab/>
      </w:r>
      <w:r>
        <w:rPr>
          <w:rFonts w:ascii="Arial" w:eastAsia="Arial"/>
        </w:rPr>
        <w:tab/>
      </w:r>
      <w:r>
        <w:rPr>
          <w:rFonts w:ascii="Arial" w:eastAsia="Arial"/>
        </w:rPr>
        <w:t>D  )</w:t>
      </w:r>
      <w:r>
        <w:rPr>
          <w:rFonts w:ascii="Arial" w:eastAsia="Arial"/>
        </w:rPr>
        <w:tab/>
      </w:r>
      <w:r>
        <w:rPr>
          <w:rFonts w:ascii="Arial" w:eastAsia="Arial"/>
        </w:rPr>
        <w:tab/>
      </w:r>
      <w:r>
        <w:t>决定。</w:t>
      </w:r>
    </w:p>
    <w:p>
      <w:pPr>
        <w:pStyle w:val="4"/>
        <w:spacing w:before="4" w:line="388" w:lineRule="auto"/>
        <w:ind w:right="9559"/>
      </w:pPr>
      <w:r>
        <w:rPr>
          <w:rFonts w:ascii="Arial" w:eastAsia="Arial"/>
          <w:spacing w:val="-21"/>
        </w:rPr>
        <w:t>A</w:t>
      </w:r>
      <w:r>
        <w:rPr>
          <w:spacing w:val="-6"/>
        </w:rPr>
        <w:t>．事故发生的时间长度和空间范围</w:t>
      </w:r>
      <w:r>
        <w:rPr>
          <w:rFonts w:ascii="Arial" w:eastAsia="Arial"/>
          <w:spacing w:val="-21"/>
        </w:rPr>
        <w:t>B</w:t>
      </w:r>
      <w:r>
        <w:rPr>
          <w:spacing w:val="-6"/>
        </w:rPr>
        <w:t>．发生事故的可能性和可控制程度</w:t>
      </w:r>
      <w:r>
        <w:rPr>
          <w:rFonts w:ascii="Arial" w:eastAsia="Arial"/>
          <w:spacing w:val="-30"/>
        </w:rPr>
        <w:t>C</w:t>
      </w:r>
      <w:r>
        <w:rPr>
          <w:spacing w:val="-6"/>
        </w:rPr>
        <w:t xml:space="preserve">．事故发生的广度和严重性   </w:t>
      </w:r>
      <w:r>
        <w:rPr>
          <w:rFonts w:ascii="Arial" w:eastAsia="Arial"/>
          <w:spacing w:val="-30"/>
        </w:rPr>
        <w:t>D</w:t>
      </w:r>
      <w:r>
        <w:rPr>
          <w:spacing w:val="-6"/>
        </w:rPr>
        <w:t>．发生事故的可能性和严重性</w:t>
      </w:r>
    </w:p>
    <w:p>
      <w:pPr>
        <w:pStyle w:val="4"/>
        <w:tabs>
          <w:tab w:val="left" w:pos="1099"/>
          <w:tab w:val="left" w:pos="1540"/>
          <w:tab w:val="left" w:pos="2119"/>
          <w:tab w:val="left" w:pos="7739"/>
          <w:tab w:val="left" w:pos="8500"/>
          <w:tab w:val="left" w:pos="9099"/>
          <w:tab w:val="left" w:pos="11999"/>
          <w:tab w:val="left" w:pos="12760"/>
          <w:tab w:val="left" w:pos="13339"/>
        </w:tabs>
        <w:spacing w:before="31" w:line="391" w:lineRule="auto"/>
        <w:ind w:right="1839"/>
      </w:pPr>
      <w:r>
        <w:rPr>
          <w:rFonts w:ascii="Arial" w:eastAsia="Arial"/>
        </w:rPr>
        <w:t>70</w:t>
      </w:r>
      <w:r>
        <w:t>、生产经营单位的安全教育工作是贯彻经营单位方针、目标，实现</w:t>
      </w:r>
      <w:r>
        <w:tab/>
      </w:r>
      <w:r>
        <w:rPr>
          <w:rFonts w:ascii="Arial" w:eastAsia="Arial"/>
        </w:rPr>
        <w:t>( A</w:t>
      </w:r>
      <w:r>
        <w:rPr>
          <w:rFonts w:ascii="Arial" w:eastAsia="Arial"/>
        </w:rPr>
        <w:tab/>
      </w:r>
      <w:r>
        <w:rPr>
          <w:rFonts w:ascii="Arial" w:eastAsia="Arial"/>
        </w:rPr>
        <w:t>)</w:t>
      </w:r>
      <w:r>
        <w:rPr>
          <w:rFonts w:ascii="Arial" w:eastAsia="Arial"/>
        </w:rPr>
        <w:tab/>
      </w:r>
      <w:r>
        <w:rPr>
          <w:spacing w:val="-18"/>
        </w:rPr>
        <w:t>生</w:t>
      </w:r>
      <w:r>
        <w:t>产、文明生产、提高员工的安全意识和安全</w:t>
      </w:r>
      <w:r>
        <w:tab/>
      </w:r>
      <w:r>
        <w:rPr>
          <w:rFonts w:ascii="Arial" w:eastAsia="Arial"/>
        </w:rPr>
        <w:t>( A</w:t>
      </w:r>
      <w:r>
        <w:rPr>
          <w:rFonts w:ascii="Arial" w:eastAsia="Arial"/>
        </w:rPr>
        <w:tab/>
      </w:r>
      <w:r>
        <w:rPr>
          <w:rFonts w:ascii="Arial" w:eastAsia="Arial"/>
        </w:rPr>
        <w:t>)</w:t>
      </w:r>
      <w:r>
        <w:rPr>
          <w:rFonts w:ascii="Arial" w:eastAsia="Arial"/>
        </w:rPr>
        <w:tab/>
      </w:r>
      <w:r>
        <w:t>、防止产生不安全行为、减</w:t>
      </w:r>
      <w:r>
        <w:rPr>
          <w:spacing w:val="40"/>
        </w:rPr>
        <w:t>少</w:t>
      </w:r>
      <w:r>
        <w:rPr>
          <w:rFonts w:ascii="Arial" w:eastAsia="Arial"/>
        </w:rPr>
        <w:t>(</w:t>
      </w:r>
      <w:r>
        <w:rPr>
          <w:rFonts w:ascii="Arial" w:eastAsia="Arial"/>
        </w:rPr>
        <w:tab/>
      </w:r>
      <w:r>
        <w:rPr>
          <w:rFonts w:ascii="Arial" w:eastAsia="Arial"/>
        </w:rPr>
        <w:t>A</w:t>
      </w:r>
      <w:r>
        <w:rPr>
          <w:rFonts w:ascii="Arial" w:eastAsia="Arial"/>
        </w:rPr>
        <w:tab/>
      </w:r>
      <w:r>
        <w:rPr>
          <w:rFonts w:ascii="Arial" w:eastAsia="Arial"/>
        </w:rPr>
        <w:t>)</w:t>
      </w:r>
      <w:r>
        <w:rPr>
          <w:rFonts w:ascii="Arial" w:eastAsia="Arial"/>
        </w:rPr>
        <w:tab/>
      </w:r>
      <w:r>
        <w:t>失误的重要途径。</w:t>
      </w:r>
    </w:p>
    <w:p>
      <w:pPr>
        <w:pStyle w:val="4"/>
        <w:tabs>
          <w:tab w:val="left" w:pos="1939"/>
          <w:tab w:val="left" w:pos="3099"/>
          <w:tab w:val="left" w:pos="4260"/>
          <w:tab w:val="left" w:pos="5019"/>
          <w:tab w:val="left" w:pos="6179"/>
          <w:tab w:val="left" w:pos="7339"/>
        </w:tabs>
        <w:spacing w:before="5"/>
      </w:pPr>
      <w:r>
        <w:rPr>
          <w:rFonts w:ascii="Arial" w:eastAsia="Arial"/>
        </w:rPr>
        <w:t>A.</w:t>
      </w:r>
      <w:r>
        <w:rPr>
          <w:rFonts w:ascii="Arial" w:eastAsia="Arial"/>
          <w:spacing w:val="-41"/>
        </w:rPr>
        <w:t xml:space="preserve"> </w:t>
      </w:r>
      <w:r>
        <w:t>安全</w:t>
      </w:r>
      <w:r>
        <w:tab/>
      </w:r>
      <w:r>
        <w:t>素质</w:t>
      </w:r>
      <w:r>
        <w:tab/>
      </w:r>
      <w:r>
        <w:t>人为</w:t>
      </w:r>
      <w:r>
        <w:tab/>
      </w:r>
      <w:r>
        <w:rPr>
          <w:rFonts w:ascii="Arial" w:eastAsia="Arial"/>
        </w:rPr>
        <w:t>B.</w:t>
      </w:r>
      <w:r>
        <w:rPr>
          <w:rFonts w:ascii="Arial" w:eastAsia="Arial"/>
        </w:rPr>
        <w:tab/>
      </w:r>
      <w:r>
        <w:t>安全</w:t>
      </w:r>
      <w:r>
        <w:tab/>
      </w:r>
      <w:r>
        <w:t>知识</w:t>
      </w:r>
      <w:r>
        <w:tab/>
      </w:r>
      <w:r>
        <w:t>人为</w:t>
      </w:r>
    </w:p>
    <w:p>
      <w:pPr>
        <w:pStyle w:val="4"/>
        <w:tabs>
          <w:tab w:val="left" w:pos="5799"/>
          <w:tab w:val="left" w:pos="6119"/>
          <w:tab w:val="left" w:pos="6560"/>
          <w:tab w:val="left" w:pos="7139"/>
          <w:tab w:val="left" w:pos="11219"/>
          <w:tab w:val="left" w:pos="11980"/>
          <w:tab w:val="left" w:pos="12579"/>
        </w:tabs>
        <w:spacing w:before="278" w:line="396" w:lineRule="auto"/>
        <w:ind w:right="1879"/>
      </w:pPr>
      <w:r>
        <w:rPr>
          <w:rFonts w:ascii="Arial" w:eastAsia="Arial"/>
        </w:rPr>
        <w:t>71</w:t>
      </w:r>
      <w:r>
        <w:t>、生产经营单位的安全生产责任制大体可分为两个方面：一是</w:t>
      </w:r>
      <w:r>
        <w:tab/>
      </w:r>
      <w:r>
        <w:rPr>
          <w:rFonts w:ascii="Arial" w:eastAsia="Arial"/>
        </w:rPr>
        <w:t>( A</w:t>
      </w:r>
      <w:r>
        <w:rPr>
          <w:rFonts w:ascii="Arial" w:eastAsia="Arial"/>
        </w:rPr>
        <w:tab/>
      </w:r>
      <w:r>
        <w:rPr>
          <w:rFonts w:ascii="Arial" w:eastAsia="Arial"/>
        </w:rPr>
        <w:t>)</w:t>
      </w:r>
      <w:r>
        <w:rPr>
          <w:rFonts w:ascii="Arial" w:eastAsia="Arial"/>
        </w:rPr>
        <w:tab/>
      </w:r>
      <w:r>
        <w:t>方面</w:t>
      </w:r>
      <w:r>
        <w:rPr>
          <w:spacing w:val="-18"/>
        </w:rPr>
        <w:t>各</w:t>
      </w:r>
      <w:r>
        <w:t>级人员的安全生产责任制；二是</w:t>
      </w:r>
      <w:r>
        <w:tab/>
      </w:r>
      <w:r>
        <w:rPr>
          <w:rFonts w:ascii="Arial" w:eastAsia="Arial"/>
        </w:rPr>
        <w:t>(</w:t>
      </w:r>
      <w:r>
        <w:rPr>
          <w:rFonts w:ascii="Arial" w:eastAsia="Arial"/>
        </w:rPr>
        <w:tab/>
      </w:r>
      <w:r>
        <w:rPr>
          <w:rFonts w:ascii="Arial" w:eastAsia="Arial"/>
        </w:rPr>
        <w:t>A</w:t>
      </w:r>
      <w:r>
        <w:rPr>
          <w:rFonts w:ascii="Arial" w:eastAsia="Arial"/>
        </w:rPr>
        <w:tab/>
      </w:r>
      <w:r>
        <w:rPr>
          <w:rFonts w:ascii="Arial" w:eastAsia="Arial"/>
        </w:rPr>
        <w:t>)</w:t>
      </w:r>
      <w:r>
        <w:rPr>
          <w:rFonts w:ascii="Arial" w:eastAsia="Arial"/>
        </w:rPr>
        <w:tab/>
      </w:r>
      <w:r>
        <w:t>方面各职能部门的安全生产责任制，</w:t>
      </w:r>
    </w:p>
    <w:p>
      <w:pPr>
        <w:pStyle w:val="8"/>
        <w:numPr>
          <w:ilvl w:val="0"/>
          <w:numId w:val="4"/>
        </w:numPr>
        <w:tabs>
          <w:tab w:val="left" w:pos="1159"/>
          <w:tab w:val="left" w:pos="1160"/>
          <w:tab w:val="left" w:pos="2319"/>
          <w:tab w:val="left" w:pos="3859"/>
          <w:tab w:val="left" w:pos="5019"/>
          <w:tab w:val="left" w:pos="7719"/>
          <w:tab w:val="left" w:pos="10419"/>
        </w:tabs>
        <w:spacing w:before="0" w:after="0" w:line="439" w:lineRule="exact"/>
        <w:ind w:left="1160" w:right="0" w:hanging="680"/>
        <w:jc w:val="left"/>
        <w:rPr>
          <w:sz w:val="36"/>
        </w:rPr>
      </w:pPr>
      <w:r>
        <w:rPr>
          <w:sz w:val="36"/>
        </w:rPr>
        <w:t>纵向</w:t>
      </w:r>
      <w:r>
        <w:rPr>
          <w:sz w:val="36"/>
        </w:rPr>
        <w:tab/>
      </w:r>
      <w:r>
        <w:rPr>
          <w:sz w:val="36"/>
        </w:rPr>
        <w:t>横向</w:t>
      </w:r>
      <w:r>
        <w:rPr>
          <w:spacing w:val="80"/>
          <w:sz w:val="36"/>
        </w:rPr>
        <w:t xml:space="preserve"> </w:t>
      </w:r>
      <w:r>
        <w:rPr>
          <w:rFonts w:ascii="Arial" w:eastAsia="Arial"/>
          <w:sz w:val="36"/>
        </w:rPr>
        <w:t>B.</w:t>
      </w:r>
      <w:r>
        <w:rPr>
          <w:rFonts w:ascii="Arial" w:eastAsia="Arial"/>
          <w:sz w:val="36"/>
        </w:rPr>
        <w:tab/>
      </w:r>
      <w:r>
        <w:rPr>
          <w:sz w:val="36"/>
        </w:rPr>
        <w:t>横向</w:t>
      </w:r>
      <w:r>
        <w:rPr>
          <w:sz w:val="36"/>
        </w:rPr>
        <w:tab/>
      </w:r>
      <w:r>
        <w:rPr>
          <w:sz w:val="36"/>
        </w:rPr>
        <w:t xml:space="preserve">纵 向 </w:t>
      </w:r>
      <w:r>
        <w:rPr>
          <w:rFonts w:ascii="Arial" w:eastAsia="Arial"/>
          <w:sz w:val="36"/>
        </w:rPr>
        <w:t>C.</w:t>
      </w:r>
      <w:r>
        <w:rPr>
          <w:rFonts w:ascii="Arial" w:eastAsia="Arial"/>
          <w:spacing w:val="-2"/>
          <w:sz w:val="36"/>
        </w:rPr>
        <w:t xml:space="preserve"> </w:t>
      </w:r>
      <w:r>
        <w:rPr>
          <w:sz w:val="36"/>
        </w:rPr>
        <w:t>生产</w:t>
      </w:r>
      <w:r>
        <w:rPr>
          <w:sz w:val="36"/>
        </w:rPr>
        <w:tab/>
      </w:r>
      <w:r>
        <w:rPr>
          <w:sz w:val="36"/>
        </w:rPr>
        <w:t xml:space="preserve">管 理 </w:t>
      </w:r>
      <w:r>
        <w:rPr>
          <w:rFonts w:ascii="Arial" w:eastAsia="Arial"/>
          <w:sz w:val="36"/>
        </w:rPr>
        <w:t>D.</w:t>
      </w:r>
      <w:r>
        <w:rPr>
          <w:rFonts w:ascii="Arial" w:eastAsia="Arial"/>
          <w:spacing w:val="-2"/>
          <w:sz w:val="36"/>
        </w:rPr>
        <w:t xml:space="preserve"> </w:t>
      </w:r>
      <w:r>
        <w:rPr>
          <w:sz w:val="36"/>
        </w:rPr>
        <w:t>直接</w:t>
      </w:r>
      <w:r>
        <w:rPr>
          <w:sz w:val="36"/>
        </w:rPr>
        <w:tab/>
      </w:r>
      <w:r>
        <w:rPr>
          <w:sz w:val="36"/>
        </w:rPr>
        <w:t>间接</w:t>
      </w:r>
    </w:p>
    <w:p>
      <w:pPr>
        <w:pStyle w:val="4"/>
        <w:tabs>
          <w:tab w:val="left" w:pos="1580"/>
          <w:tab w:val="left" w:pos="2319"/>
          <w:tab w:val="left" w:pos="10640"/>
          <w:tab w:val="left" w:pos="10960"/>
          <w:tab w:val="left" w:pos="11400"/>
          <w:tab w:val="left" w:pos="12179"/>
        </w:tabs>
        <w:spacing w:before="299" w:line="384" w:lineRule="auto"/>
        <w:ind w:right="1919"/>
      </w:pPr>
      <w:r>
        <w:rPr>
          <w:rFonts w:ascii="Arial" w:eastAsia="Arial"/>
        </w:rPr>
        <w:t>72</w:t>
      </w:r>
      <w:r>
        <w:rPr>
          <w:spacing w:val="20"/>
        </w:rPr>
        <w:t>、</w:t>
      </w:r>
      <w:r>
        <w:rPr>
          <w:rFonts w:ascii="Arial" w:eastAsia="Arial"/>
        </w:rPr>
        <w:t>(</w:t>
      </w:r>
      <w:r>
        <w:rPr>
          <w:rFonts w:ascii="Arial" w:eastAsia="Arial"/>
        </w:rPr>
        <w:tab/>
      </w:r>
      <w:r>
        <w:rPr>
          <w:rFonts w:ascii="Arial" w:eastAsia="Arial"/>
        </w:rPr>
        <w:t>B)</w:t>
      </w:r>
      <w:r>
        <w:rPr>
          <w:rFonts w:ascii="Arial" w:eastAsia="Arial"/>
        </w:rPr>
        <w:tab/>
      </w:r>
      <w:r>
        <w:t>是安全生产法律法规和规章制度的直接执行者，</w:t>
      </w:r>
      <w:r>
        <w:tab/>
      </w:r>
      <w:r>
        <w:rPr>
          <w:rFonts w:ascii="Arial" w:eastAsia="Arial"/>
        </w:rPr>
        <w:t>(</w:t>
      </w:r>
      <w:r>
        <w:rPr>
          <w:rFonts w:ascii="Arial" w:eastAsia="Arial"/>
        </w:rPr>
        <w:tab/>
      </w:r>
      <w:r>
        <w:rPr>
          <w:rFonts w:ascii="Arial" w:eastAsia="Arial"/>
        </w:rPr>
        <w:t>B</w:t>
      </w:r>
      <w:r>
        <w:rPr>
          <w:rFonts w:ascii="Arial" w:eastAsia="Arial"/>
        </w:rPr>
        <w:tab/>
      </w:r>
      <w:r>
        <w:rPr>
          <w:rFonts w:ascii="Arial" w:eastAsia="Arial"/>
        </w:rPr>
        <w:t>)</w:t>
      </w:r>
      <w:r>
        <w:rPr>
          <w:rFonts w:ascii="Arial" w:eastAsia="Arial"/>
        </w:rPr>
        <w:tab/>
      </w:r>
      <w:r>
        <w:t>对本岗</w:t>
      </w:r>
      <w:r>
        <w:rPr>
          <w:spacing w:val="-18"/>
        </w:rPr>
        <w:t>位</w:t>
      </w:r>
      <w:r>
        <w:t>的安全生产负直接责任。</w:t>
      </w:r>
    </w:p>
    <w:p>
      <w:pPr>
        <w:pStyle w:val="4"/>
        <w:tabs>
          <w:tab w:val="left" w:pos="959"/>
          <w:tab w:val="left" w:pos="2899"/>
          <w:tab w:val="left" w:pos="4460"/>
          <w:tab w:val="left" w:pos="5019"/>
          <w:tab w:val="left" w:pos="7339"/>
        </w:tabs>
        <w:spacing w:before="24"/>
      </w:pPr>
      <w:r>
        <w:rPr>
          <w:rFonts w:ascii="Arial" w:eastAsia="Arial"/>
        </w:rPr>
        <w:t>A.</w:t>
      </w:r>
      <w:r>
        <w:rPr>
          <w:rFonts w:ascii="Arial" w:eastAsia="Arial"/>
        </w:rPr>
        <w:tab/>
      </w:r>
      <w:r>
        <w:t>岗位工人</w:t>
      </w:r>
      <w:r>
        <w:tab/>
      </w:r>
      <w:r>
        <w:t>班组长</w:t>
      </w:r>
      <w:r>
        <w:tab/>
      </w:r>
      <w:r>
        <w:rPr>
          <w:rFonts w:ascii="Arial" w:eastAsia="Arial"/>
        </w:rPr>
        <w:t>B</w:t>
      </w:r>
      <w:r>
        <w:rPr>
          <w:rFonts w:ascii="Arial" w:eastAsia="Arial"/>
        </w:rPr>
        <w:tab/>
      </w:r>
      <w:r>
        <w:t>．班组长</w:t>
      </w:r>
      <w:r>
        <w:tab/>
      </w:r>
      <w:r>
        <w:t>岗位工人</w:t>
      </w:r>
    </w:p>
    <w:p>
      <w:pPr>
        <w:pStyle w:val="8"/>
        <w:numPr>
          <w:ilvl w:val="0"/>
          <w:numId w:val="5"/>
        </w:numPr>
        <w:tabs>
          <w:tab w:val="left" w:pos="959"/>
          <w:tab w:val="left" w:pos="960"/>
          <w:tab w:val="left" w:pos="2899"/>
          <w:tab w:val="left" w:pos="4460"/>
          <w:tab w:val="left" w:pos="5219"/>
          <w:tab w:val="left" w:pos="7139"/>
        </w:tabs>
        <w:spacing w:before="319" w:after="0" w:line="240" w:lineRule="auto"/>
        <w:ind w:left="960" w:right="0" w:hanging="580"/>
        <w:jc w:val="left"/>
        <w:rPr>
          <w:sz w:val="36"/>
        </w:rPr>
      </w:pPr>
      <w:r>
        <w:rPr>
          <w:sz w:val="36"/>
        </w:rPr>
        <w:t>班组长</w:t>
      </w:r>
      <w:r>
        <w:rPr>
          <w:sz w:val="36"/>
        </w:rPr>
        <w:tab/>
      </w:r>
      <w:r>
        <w:rPr>
          <w:sz w:val="36"/>
        </w:rPr>
        <w:t>班组长</w:t>
      </w:r>
      <w:r>
        <w:rPr>
          <w:sz w:val="36"/>
        </w:rPr>
        <w:tab/>
      </w:r>
      <w:r>
        <w:rPr>
          <w:rFonts w:ascii="Arial" w:eastAsia="Arial"/>
          <w:sz w:val="36"/>
        </w:rPr>
        <w:t>D.</w:t>
      </w:r>
      <w:r>
        <w:rPr>
          <w:rFonts w:ascii="Arial" w:eastAsia="Arial"/>
          <w:sz w:val="36"/>
        </w:rPr>
        <w:tab/>
      </w:r>
      <w:r>
        <w:rPr>
          <w:sz w:val="36"/>
        </w:rPr>
        <w:t>岗位工人</w:t>
      </w:r>
      <w:r>
        <w:rPr>
          <w:sz w:val="36"/>
        </w:rPr>
        <w:tab/>
      </w:r>
      <w:r>
        <w:rPr>
          <w:sz w:val="36"/>
        </w:rPr>
        <w:t>岗位工人</w:t>
      </w:r>
    </w:p>
    <w:p>
      <w:pPr>
        <w:spacing w:after="0" w:line="240" w:lineRule="auto"/>
        <w:jc w:val="left"/>
        <w:rPr>
          <w:sz w:val="36"/>
        </w:rPr>
        <w:sectPr>
          <w:pgSz w:w="19120" w:h="27060"/>
          <w:pgMar w:top="2460" w:right="1080" w:bottom="280" w:left="2500" w:header="720" w:footer="720" w:gutter="0"/>
          <w:cols w:space="720" w:num="1"/>
        </w:sectPr>
      </w:pPr>
    </w:p>
    <w:p>
      <w:pPr>
        <w:pStyle w:val="4"/>
        <w:tabs>
          <w:tab w:val="left" w:pos="3900"/>
          <w:tab w:val="left" w:pos="4819"/>
        </w:tabs>
        <w:spacing w:before="40" w:line="384" w:lineRule="auto"/>
        <w:ind w:right="2519"/>
      </w:pPr>
      <w:r>
        <w:rPr>
          <w:rFonts w:ascii="Arial" w:eastAsia="Arial"/>
        </w:rPr>
        <w:t>73</w:t>
      </w:r>
      <w:r>
        <w:t>、从安全生产来看，危险源是可能造成人员伤害、疾病、财产损失、作业环</w:t>
      </w:r>
      <w:r>
        <w:rPr>
          <w:spacing w:val="-18"/>
        </w:rPr>
        <w:t>境</w:t>
      </w:r>
      <w:r>
        <w:t>破坏或其他损失的</w:t>
      </w:r>
      <w:r>
        <w:rPr>
          <w:spacing w:val="40"/>
        </w:rPr>
        <w:t xml:space="preserve"> </w:t>
      </w:r>
      <w:r>
        <w:rPr>
          <w:rFonts w:ascii="Arial" w:eastAsia="Arial"/>
        </w:rPr>
        <w:t>(</w:t>
      </w:r>
      <w:r>
        <w:rPr>
          <w:rFonts w:ascii="Arial" w:eastAsia="Arial"/>
        </w:rPr>
        <w:tab/>
      </w:r>
      <w:r>
        <w:rPr>
          <w:rFonts w:ascii="Arial" w:eastAsia="Arial"/>
        </w:rPr>
        <w:t>C</w:t>
      </w:r>
      <w:r>
        <w:rPr>
          <w:rFonts w:ascii="Arial" w:eastAsia="Arial"/>
          <w:spacing w:val="-1"/>
        </w:rPr>
        <w:t xml:space="preserve"> </w:t>
      </w:r>
      <w:r>
        <w:rPr>
          <w:rFonts w:ascii="Arial" w:eastAsia="Arial"/>
        </w:rPr>
        <w:t>)</w:t>
      </w:r>
      <w:r>
        <w:rPr>
          <w:rFonts w:ascii="Arial" w:eastAsia="Arial"/>
        </w:rPr>
        <w:tab/>
      </w:r>
      <w:r>
        <w:t>。</w:t>
      </w:r>
    </w:p>
    <w:p>
      <w:pPr>
        <w:pStyle w:val="4"/>
        <w:tabs>
          <w:tab w:val="left" w:pos="579"/>
          <w:tab w:val="left" w:pos="2139"/>
          <w:tab w:val="left" w:pos="2699"/>
          <w:tab w:val="left" w:pos="4259"/>
          <w:tab w:val="left" w:pos="4819"/>
          <w:tab w:val="left" w:pos="6379"/>
          <w:tab w:val="left" w:pos="6939"/>
        </w:tabs>
        <w:spacing w:before="24"/>
        <w:ind w:left="0" w:right="6739"/>
        <w:jc w:val="right"/>
      </w:pPr>
      <w:r>
        <w:rPr>
          <w:rFonts w:ascii="Arial" w:eastAsia="Arial"/>
        </w:rPr>
        <w:t>A</w:t>
      </w:r>
      <w:r>
        <w:rPr>
          <w:rFonts w:ascii="Arial" w:eastAsia="Arial"/>
        </w:rPr>
        <w:tab/>
      </w:r>
      <w:r>
        <w:t>．本质</w:t>
      </w:r>
      <w:r>
        <w:tab/>
      </w:r>
      <w:r>
        <w:rPr>
          <w:rFonts w:ascii="Arial" w:eastAsia="Arial"/>
        </w:rPr>
        <w:t>B</w:t>
      </w:r>
      <w:r>
        <w:rPr>
          <w:rFonts w:ascii="Arial" w:eastAsia="Arial"/>
        </w:rPr>
        <w:tab/>
      </w:r>
      <w:r>
        <w:t>．重点</w:t>
      </w:r>
      <w:r>
        <w:tab/>
      </w:r>
      <w:r>
        <w:rPr>
          <w:rFonts w:ascii="Arial" w:eastAsia="Arial"/>
        </w:rPr>
        <w:t>C</w:t>
      </w:r>
      <w:r>
        <w:rPr>
          <w:rFonts w:ascii="Arial" w:eastAsia="Arial"/>
        </w:rPr>
        <w:tab/>
      </w:r>
      <w:r>
        <w:t>．根源</w:t>
      </w:r>
      <w:r>
        <w:tab/>
      </w:r>
      <w:r>
        <w:rPr>
          <w:rFonts w:ascii="Arial" w:eastAsia="Arial"/>
        </w:rPr>
        <w:t>D</w:t>
      </w:r>
      <w:r>
        <w:rPr>
          <w:rFonts w:ascii="Arial" w:eastAsia="Arial"/>
        </w:rPr>
        <w:tab/>
      </w:r>
      <w:r>
        <w:t>．关键</w:t>
      </w:r>
    </w:p>
    <w:p>
      <w:pPr>
        <w:pStyle w:val="4"/>
        <w:tabs>
          <w:tab w:val="left" w:pos="4260"/>
          <w:tab w:val="left" w:pos="5219"/>
        </w:tabs>
        <w:spacing w:before="178"/>
        <w:ind w:left="0" w:right="6699"/>
        <w:jc w:val="right"/>
      </w:pPr>
      <w:r>
        <w:drawing>
          <wp:anchor distT="0" distB="0" distL="0" distR="0" simplePos="0" relativeHeight="251667456" behindDoc="0" locked="0" layoutInCell="1" allowOverlap="1">
            <wp:simplePos x="0" y="0"/>
            <wp:positionH relativeFrom="page">
              <wp:posOffset>4407535</wp:posOffset>
            </wp:positionH>
            <wp:positionV relativeFrom="paragraph">
              <wp:posOffset>390525</wp:posOffset>
            </wp:positionV>
            <wp:extent cx="721995" cy="127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6" cstate="print"/>
                    <a:stretch>
                      <a:fillRect/>
                    </a:stretch>
                  </pic:blipFill>
                  <pic:spPr>
                    <a:xfrm>
                      <a:off x="0" y="0"/>
                      <a:ext cx="721999" cy="12666"/>
                    </a:xfrm>
                    <a:prstGeom prst="rect">
                      <a:avLst/>
                    </a:prstGeom>
                  </pic:spPr>
                </pic:pic>
              </a:graphicData>
            </a:graphic>
          </wp:anchor>
        </w:drawing>
      </w:r>
      <w:r>
        <w:rPr>
          <w:rFonts w:ascii="Arial" w:eastAsia="Arial"/>
        </w:rPr>
        <w:t>74</w:t>
      </w:r>
      <w:r>
        <w:rPr>
          <w:spacing w:val="-180"/>
        </w:rPr>
        <w:t>、</w:t>
      </w:r>
      <w:r>
        <w:t>、创伤急救原则上是</w:t>
      </w:r>
      <w:r>
        <w:tab/>
      </w:r>
      <w:r>
        <w:rPr>
          <w:rFonts w:ascii="Arial" w:eastAsia="Arial"/>
        </w:rPr>
        <w:t>B</w:t>
      </w:r>
      <w:r>
        <w:rPr>
          <w:rFonts w:ascii="Arial" w:eastAsia="Arial"/>
        </w:rPr>
        <w:tab/>
      </w:r>
      <w:r>
        <w:t>，并注意采取措施。</w:t>
      </w:r>
    </w:p>
    <w:p>
      <w:pPr>
        <w:pStyle w:val="4"/>
        <w:tabs>
          <w:tab w:val="left" w:pos="6200"/>
          <w:tab w:val="left" w:pos="6759"/>
        </w:tabs>
        <w:spacing w:before="299"/>
        <w:ind w:left="960"/>
      </w:pPr>
      <w:r>
        <w:rPr>
          <w:rFonts w:ascii="Arial" w:eastAsia="Arial"/>
          <w:spacing w:val="-41"/>
        </w:rPr>
        <w:t>A</w:t>
      </w:r>
      <w:r>
        <w:t>、先固定，后抢救，再搬运</w:t>
      </w:r>
      <w:r>
        <w:tab/>
      </w:r>
      <w:r>
        <w:rPr>
          <w:rFonts w:ascii="Arial" w:eastAsia="Arial"/>
        </w:rPr>
        <w:t>B</w:t>
      </w:r>
      <w:r>
        <w:rPr>
          <w:rFonts w:ascii="Arial" w:eastAsia="Arial"/>
        </w:rPr>
        <w:tab/>
      </w:r>
      <w:r>
        <w:t>、先抢救，后固定，再搬运</w:t>
      </w:r>
    </w:p>
    <w:p>
      <w:pPr>
        <w:pStyle w:val="4"/>
        <w:tabs>
          <w:tab w:val="left" w:pos="6220"/>
          <w:tab w:val="left" w:pos="6779"/>
        </w:tabs>
        <w:spacing w:before="279"/>
        <w:ind w:left="960"/>
      </w:pPr>
      <w:r>
        <w:rPr>
          <w:rFonts w:ascii="Arial" w:eastAsia="Arial"/>
          <w:spacing w:val="-60"/>
        </w:rPr>
        <w:t>C</w:t>
      </w:r>
      <w:r>
        <w:rPr>
          <w:spacing w:val="40"/>
        </w:rPr>
        <w:t>、先</w:t>
      </w:r>
      <w:r>
        <w:t>搬运，后抢救，再固定</w:t>
      </w:r>
      <w:r>
        <w:tab/>
      </w:r>
      <w:r>
        <w:rPr>
          <w:rFonts w:ascii="Arial" w:eastAsia="Arial"/>
        </w:rPr>
        <w:t>D</w:t>
      </w:r>
      <w:r>
        <w:rPr>
          <w:rFonts w:ascii="Arial" w:eastAsia="Arial"/>
        </w:rPr>
        <w:tab/>
      </w:r>
      <w:r>
        <w:t>、先固定，后搬运，再抢救</w:t>
      </w:r>
    </w:p>
    <w:p>
      <w:pPr>
        <w:pStyle w:val="4"/>
        <w:spacing w:before="9"/>
        <w:ind w:left="0"/>
        <w:rPr>
          <w:sz w:val="32"/>
        </w:rPr>
      </w:pPr>
    </w:p>
    <w:p>
      <w:pPr>
        <w:pStyle w:val="4"/>
        <w:tabs>
          <w:tab w:val="left" w:pos="1479"/>
          <w:tab w:val="left" w:pos="2519"/>
        </w:tabs>
      </w:pPr>
      <w:r>
        <w:rPr>
          <w:rFonts w:ascii="Arial" w:eastAsia="Arial"/>
        </w:rPr>
        <w:t>75</w:t>
      </w:r>
      <w:r>
        <w:rPr>
          <w:spacing w:val="20"/>
        </w:rPr>
        <w:t>、</w:t>
      </w:r>
      <w:r>
        <w:rPr>
          <w:rFonts w:ascii="Arial" w:eastAsia="Arial"/>
        </w:rPr>
        <w:t>(</w:t>
      </w:r>
      <w:r>
        <w:rPr>
          <w:rFonts w:ascii="Arial" w:eastAsia="Arial"/>
        </w:rPr>
        <w:tab/>
      </w:r>
      <w:r>
        <w:rPr>
          <w:rFonts w:ascii="Arial" w:eastAsia="Arial"/>
        </w:rPr>
        <w:t>C  )</w:t>
      </w:r>
      <w:r>
        <w:rPr>
          <w:rFonts w:ascii="Arial" w:eastAsia="Arial"/>
        </w:rPr>
        <w:tab/>
      </w:r>
      <w:r>
        <w:t>工作环境是不适合进行电焊的。</w:t>
      </w:r>
    </w:p>
    <w:p>
      <w:pPr>
        <w:pStyle w:val="4"/>
        <w:tabs>
          <w:tab w:val="left" w:pos="3400"/>
          <w:tab w:val="left" w:pos="3859"/>
          <w:tab w:val="left" w:pos="6100"/>
        </w:tabs>
        <w:spacing w:before="298"/>
        <w:ind w:left="960"/>
      </w:pPr>
      <w:r>
        <w:rPr>
          <w:rFonts w:ascii="Arial" w:eastAsia="Arial"/>
          <w:spacing w:val="-21"/>
        </w:rPr>
        <w:t>A</w:t>
      </w:r>
      <w:r>
        <w:rPr>
          <w:spacing w:val="-21"/>
        </w:rPr>
        <w:t>．</w:t>
      </w:r>
      <w:r>
        <w:t>空气流通</w:t>
      </w:r>
      <w:r>
        <w:tab/>
      </w:r>
      <w:r>
        <w:rPr>
          <w:rFonts w:ascii="Arial" w:eastAsia="Arial"/>
        </w:rPr>
        <w:t>B</w:t>
      </w:r>
      <w:r>
        <w:rPr>
          <w:rFonts w:ascii="Arial" w:eastAsia="Arial"/>
        </w:rPr>
        <w:tab/>
      </w:r>
      <w:r>
        <w:t>．干燥寒冷</w:t>
      </w:r>
      <w:r>
        <w:tab/>
      </w:r>
      <w:r>
        <w:rPr>
          <w:rFonts w:ascii="Arial" w:eastAsia="Arial"/>
        </w:rPr>
        <w:t>C</w:t>
      </w:r>
      <w:r>
        <w:rPr>
          <w:rFonts w:ascii="Arial" w:eastAsia="Arial"/>
          <w:spacing w:val="99"/>
        </w:rPr>
        <w:t xml:space="preserve"> </w:t>
      </w:r>
      <w:r>
        <w:t>．炎热而潮湿</w:t>
      </w:r>
    </w:p>
    <w:p>
      <w:pPr>
        <w:pStyle w:val="4"/>
        <w:tabs>
          <w:tab w:val="left" w:pos="6759"/>
        </w:tabs>
        <w:spacing w:before="279"/>
      </w:pPr>
      <w:r>
        <w:rPr>
          <w:rFonts w:ascii="Arial" w:eastAsia="Arial"/>
        </w:rPr>
        <w:t>76</w:t>
      </w:r>
      <w:r>
        <w:t>、职工下列情形属于工伤的是（</w:t>
      </w:r>
      <w:r>
        <w:tab/>
      </w:r>
      <w:r>
        <w:t>）</w:t>
      </w:r>
    </w:p>
    <w:p>
      <w:pPr>
        <w:pStyle w:val="4"/>
        <w:tabs>
          <w:tab w:val="left" w:pos="3140"/>
          <w:tab w:val="left" w:pos="3759"/>
          <w:tab w:val="left" w:pos="9940"/>
          <w:tab w:val="left" w:pos="10559"/>
        </w:tabs>
        <w:spacing w:before="299" w:line="384" w:lineRule="auto"/>
        <w:ind w:right="2099" w:firstLine="580"/>
      </w:pPr>
      <w:r>
        <w:rPr>
          <w:rFonts w:ascii="Arial" w:eastAsia="Arial"/>
        </w:rPr>
        <w:t>A.</w:t>
      </w:r>
      <w:r>
        <w:rPr>
          <w:rFonts w:ascii="Arial" w:eastAsia="Arial"/>
          <w:spacing w:val="-41"/>
        </w:rPr>
        <w:t xml:space="preserve"> </w:t>
      </w:r>
      <w:r>
        <w:t>打架斗殴</w:t>
      </w:r>
      <w:r>
        <w:tab/>
      </w:r>
      <w:r>
        <w:rPr>
          <w:rFonts w:ascii="Arial" w:eastAsia="Arial"/>
        </w:rPr>
        <w:t>B.</w:t>
      </w:r>
      <w:r>
        <w:rPr>
          <w:rFonts w:ascii="Arial" w:eastAsia="Arial"/>
        </w:rPr>
        <w:tab/>
      </w:r>
      <w:r>
        <w:t>非上班必经道路发生交通事故受伤</w:t>
      </w:r>
      <w:r>
        <w:tab/>
      </w:r>
      <w:r>
        <w:rPr>
          <w:rFonts w:ascii="Arial" w:eastAsia="Arial"/>
        </w:rPr>
        <w:t>C.</w:t>
      </w:r>
      <w:r>
        <w:rPr>
          <w:rFonts w:ascii="Arial" w:eastAsia="Arial"/>
        </w:rPr>
        <w:tab/>
      </w:r>
      <w:r>
        <w:t>生产操作中刀具</w:t>
      </w:r>
      <w:r>
        <w:rPr>
          <w:spacing w:val="-18"/>
        </w:rPr>
        <w:t>划</w:t>
      </w:r>
      <w:r>
        <w:t>伤、割伤</w:t>
      </w:r>
    </w:p>
    <w:p>
      <w:pPr>
        <w:pStyle w:val="4"/>
        <w:spacing w:line="365" w:lineRule="exact"/>
      </w:pPr>
      <w:r>
        <w:rPr>
          <w:rFonts w:ascii="Arial" w:eastAsia="Arial"/>
        </w:rPr>
        <w:t>77</w:t>
      </w:r>
      <w:r>
        <w:t xml:space="preserve">、工伤保险条例（ </w:t>
      </w:r>
      <w:r>
        <w:rPr>
          <w:rFonts w:ascii="Arial" w:eastAsia="Arial"/>
        </w:rPr>
        <w:t xml:space="preserve">2011 </w:t>
      </w:r>
      <w:r>
        <w:t xml:space="preserve">年 国务院令第 </w:t>
      </w:r>
      <w:r>
        <w:rPr>
          <w:rFonts w:ascii="Arial" w:eastAsia="Arial"/>
        </w:rPr>
        <w:t xml:space="preserve">586 </w:t>
      </w:r>
      <w:r>
        <w:t>号）第十六条规定，有下列情形之</w:t>
      </w:r>
    </w:p>
    <w:p>
      <w:pPr>
        <w:pStyle w:val="4"/>
        <w:tabs>
          <w:tab w:val="left" w:pos="7819"/>
        </w:tabs>
        <w:spacing w:before="279"/>
        <w:ind w:left="1160"/>
      </w:pPr>
      <w:r>
        <w:t>一的，不得认定为工伤或者视同工伤（</w:t>
      </w:r>
      <w:r>
        <w:tab/>
      </w:r>
      <w:r>
        <w:rPr>
          <w:rFonts w:ascii="Arial" w:eastAsia="Arial"/>
        </w:rPr>
        <w:t>ABC</w:t>
      </w:r>
      <w:r>
        <w:rPr>
          <w:rFonts w:ascii="Arial" w:eastAsia="Arial"/>
          <w:spacing w:val="39"/>
        </w:rPr>
        <w:t xml:space="preserve"> </w:t>
      </w:r>
      <w:r>
        <w:t>）</w:t>
      </w:r>
    </w:p>
    <w:p>
      <w:pPr>
        <w:pStyle w:val="4"/>
        <w:tabs>
          <w:tab w:val="left" w:pos="5181"/>
          <w:tab w:val="left" w:pos="7139"/>
        </w:tabs>
        <w:spacing w:before="298"/>
        <w:ind w:left="1160"/>
      </w:pPr>
      <w:r>
        <w:rPr>
          <w:rFonts w:ascii="Arial" w:eastAsia="Arial"/>
        </w:rPr>
        <w:t>A.</w:t>
      </w:r>
      <w:r>
        <w:rPr>
          <w:rFonts w:ascii="Arial" w:eastAsia="Arial"/>
          <w:spacing w:val="-61"/>
        </w:rPr>
        <w:t xml:space="preserve"> </w:t>
      </w:r>
      <w:r>
        <w:t>故意犯罪的</w:t>
      </w:r>
      <w:r>
        <w:tab/>
      </w:r>
      <w:r>
        <w:rPr>
          <w:rFonts w:ascii="Arial" w:eastAsia="Arial"/>
        </w:rPr>
        <w:t>B.</w:t>
      </w:r>
      <w:r>
        <w:rPr>
          <w:rFonts w:ascii="Arial" w:eastAsia="Arial"/>
        </w:rPr>
        <w:tab/>
      </w:r>
      <w:r>
        <w:t>醉酒或者吸毒的</w:t>
      </w:r>
    </w:p>
    <w:p>
      <w:pPr>
        <w:pStyle w:val="4"/>
        <w:spacing w:before="279"/>
        <w:ind w:left="1160"/>
      </w:pPr>
      <w:r>
        <w:rPr>
          <w:rFonts w:ascii="Arial" w:eastAsia="Arial"/>
        </w:rPr>
        <w:t>C.</w:t>
      </w:r>
      <w:r>
        <w:t>自残或者自杀的。</w:t>
      </w:r>
    </w:p>
    <w:p>
      <w:pPr>
        <w:pStyle w:val="4"/>
        <w:tabs>
          <w:tab w:val="left" w:pos="7719"/>
        </w:tabs>
        <w:spacing w:before="299"/>
      </w:pPr>
      <w:r>
        <w:rPr>
          <w:rFonts w:ascii="Arial" w:eastAsia="Arial"/>
        </w:rPr>
        <w:t>78</w:t>
      </w:r>
      <w:r>
        <w:t>、浓硫酸洒在皮肤上</w:t>
      </w:r>
      <w:r>
        <w:rPr>
          <w:spacing w:val="39"/>
        </w:rPr>
        <w:t xml:space="preserve"> </w:t>
      </w:r>
      <w:r>
        <w:rPr>
          <w:rFonts w:ascii="Arial" w:eastAsia="Arial"/>
        </w:rPr>
        <w:t>,</w:t>
      </w:r>
      <w:r>
        <w:rPr>
          <w:rFonts w:ascii="Arial" w:eastAsia="Arial"/>
          <w:spacing w:val="-1"/>
        </w:rPr>
        <w:t xml:space="preserve"> </w:t>
      </w:r>
      <w:r>
        <w:t>应该采用下述</w:t>
      </w:r>
      <w:r>
        <w:rPr>
          <w:spacing w:val="-21"/>
        </w:rPr>
        <w:t xml:space="preserve"> </w:t>
      </w:r>
      <w:r>
        <w:rPr>
          <w:rFonts w:ascii="Arial" w:eastAsia="Arial"/>
        </w:rPr>
        <w:t>( C</w:t>
      </w:r>
      <w:r>
        <w:rPr>
          <w:rFonts w:ascii="Arial" w:eastAsia="Arial"/>
          <w:spacing w:val="-1"/>
        </w:rPr>
        <w:t xml:space="preserve"> </w:t>
      </w:r>
      <w:r>
        <w:rPr>
          <w:rFonts w:ascii="Arial" w:eastAsia="Arial"/>
        </w:rPr>
        <w:t>)</w:t>
      </w:r>
      <w:r>
        <w:rPr>
          <w:rFonts w:ascii="Arial" w:eastAsia="Arial"/>
        </w:rPr>
        <w:tab/>
      </w:r>
      <w:r>
        <w:t>方法。</w:t>
      </w:r>
    </w:p>
    <w:p>
      <w:pPr>
        <w:pStyle w:val="4"/>
        <w:spacing w:before="279"/>
        <w:ind w:left="1160"/>
      </w:pPr>
      <w:r>
        <w:rPr>
          <w:rFonts w:ascii="Arial" w:eastAsia="Arial"/>
        </w:rPr>
        <w:t>A.</w:t>
      </w:r>
      <w:r>
        <w:rPr>
          <w:rFonts w:ascii="Arial" w:eastAsia="Arial"/>
          <w:spacing w:val="-61"/>
        </w:rPr>
        <w:t xml:space="preserve"> </w:t>
      </w:r>
      <w:r>
        <w:rPr>
          <w:spacing w:val="-3"/>
        </w:rPr>
        <w:t xml:space="preserve">马上用水冲洗 </w:t>
      </w:r>
      <w:r>
        <w:rPr>
          <w:rFonts w:ascii="Arial" w:eastAsia="Arial"/>
        </w:rPr>
        <w:t xml:space="preserve">.B. </w:t>
      </w:r>
      <w:r>
        <w:t>去医院</w:t>
      </w:r>
    </w:p>
    <w:p>
      <w:pPr>
        <w:pStyle w:val="4"/>
        <w:tabs>
          <w:tab w:val="left" w:pos="6559"/>
        </w:tabs>
        <w:spacing w:before="298"/>
        <w:ind w:left="1160"/>
      </w:pPr>
      <w:r>
        <w:rPr>
          <w:rFonts w:ascii="Arial" w:eastAsia="Arial"/>
          <w:spacing w:val="9"/>
        </w:rPr>
        <w:t>C.</w:t>
      </w:r>
      <w:r>
        <w:t>用干净布或卫生纸将硫酸粘下</w:t>
      </w:r>
      <w:r>
        <w:tab/>
      </w:r>
      <w:r>
        <w:rPr>
          <w:rFonts w:ascii="Arial" w:eastAsia="Arial"/>
        </w:rPr>
        <w:t>,</w:t>
      </w:r>
      <w:r>
        <w:rPr>
          <w:rFonts w:ascii="Arial" w:eastAsia="Arial"/>
          <w:spacing w:val="-1"/>
        </w:rPr>
        <w:t xml:space="preserve"> </w:t>
      </w:r>
      <w:r>
        <w:t>并迅速用大量凉水冲洗皮肤</w:t>
      </w:r>
    </w:p>
    <w:p>
      <w:pPr>
        <w:pStyle w:val="4"/>
        <w:tabs>
          <w:tab w:val="left" w:pos="8879"/>
        </w:tabs>
        <w:spacing w:before="279"/>
      </w:pPr>
      <w:r>
        <w:rPr>
          <w:rFonts w:ascii="Arial" w:eastAsia="Arial"/>
        </w:rPr>
        <w:t>79</w:t>
      </w:r>
      <w:r>
        <w:t>、当身上的衣服烧着后</w:t>
      </w:r>
      <w:r>
        <w:rPr>
          <w:spacing w:val="79"/>
        </w:rPr>
        <w:t xml:space="preserve"> </w:t>
      </w:r>
      <w:r>
        <w:rPr>
          <w:rFonts w:ascii="Arial" w:eastAsia="Arial"/>
        </w:rPr>
        <w:t>,</w:t>
      </w:r>
      <w:r>
        <w:rPr>
          <w:rFonts w:ascii="Arial" w:eastAsia="Arial"/>
          <w:spacing w:val="-21"/>
        </w:rPr>
        <w:t xml:space="preserve"> </w:t>
      </w:r>
      <w:r>
        <w:t>以下灭火方法中，</w:t>
      </w:r>
      <w:r>
        <w:rPr>
          <w:spacing w:val="39"/>
        </w:rPr>
        <w:t xml:space="preserve"> </w:t>
      </w:r>
      <w:r>
        <w:rPr>
          <w:rFonts w:ascii="Arial" w:eastAsia="Arial"/>
        </w:rPr>
        <w:t>( C</w:t>
      </w:r>
      <w:r>
        <w:rPr>
          <w:rFonts w:ascii="Arial" w:eastAsia="Arial"/>
          <w:spacing w:val="-1"/>
        </w:rPr>
        <w:t xml:space="preserve"> </w:t>
      </w:r>
      <w:r>
        <w:rPr>
          <w:rFonts w:ascii="Arial" w:eastAsia="Arial"/>
        </w:rPr>
        <w:t>)</w:t>
      </w:r>
      <w:r>
        <w:rPr>
          <w:rFonts w:ascii="Arial" w:eastAsia="Arial"/>
        </w:rPr>
        <w:tab/>
      </w:r>
      <w:r>
        <w:t>做法是正确的。</w:t>
      </w:r>
    </w:p>
    <w:p>
      <w:pPr>
        <w:pStyle w:val="4"/>
        <w:spacing w:before="299" w:line="458" w:lineRule="auto"/>
        <w:ind w:right="5173" w:firstLine="780"/>
      </w:pPr>
      <w:r>
        <w:rPr>
          <w:rFonts w:ascii="Arial" w:eastAsia="Arial"/>
        </w:rPr>
        <w:t>A.</w:t>
      </w:r>
      <w:r>
        <w:rPr>
          <w:rFonts w:ascii="Arial" w:eastAsia="Arial"/>
          <w:spacing w:val="-61"/>
        </w:rPr>
        <w:t xml:space="preserve"> </w:t>
      </w:r>
      <w:r>
        <w:rPr>
          <w:spacing w:val="8"/>
        </w:rPr>
        <w:t xml:space="preserve">快速奔跑呼救 </w:t>
      </w:r>
      <w:r>
        <w:rPr>
          <w:rFonts w:ascii="Arial" w:eastAsia="Arial"/>
        </w:rPr>
        <w:t xml:space="preserve">B. </w:t>
      </w:r>
      <w:r>
        <w:rPr>
          <w:spacing w:val="11"/>
        </w:rPr>
        <w:t xml:space="preserve">用手扑打火焰 </w:t>
      </w:r>
      <w:r>
        <w:rPr>
          <w:rFonts w:ascii="Arial" w:eastAsia="Arial"/>
          <w:spacing w:val="9"/>
        </w:rPr>
        <w:t>C.</w:t>
      </w:r>
      <w:r>
        <w:rPr>
          <w:spacing w:val="-12"/>
        </w:rPr>
        <w:t xml:space="preserve">就地打滚 </w:t>
      </w:r>
      <w:r>
        <w:rPr>
          <w:rFonts w:ascii="Arial" w:eastAsia="Arial"/>
          <w:spacing w:val="-11"/>
        </w:rPr>
        <w:t xml:space="preserve">, </w:t>
      </w:r>
      <w:r>
        <w:rPr>
          <w:spacing w:val="-4"/>
        </w:rPr>
        <w:t>压灭火焰</w:t>
      </w:r>
      <w:r>
        <w:t>二、问答题</w:t>
      </w:r>
    </w:p>
    <w:p>
      <w:pPr>
        <w:pStyle w:val="4"/>
        <w:spacing w:line="339" w:lineRule="exact"/>
      </w:pPr>
      <w:r>
        <w:rPr>
          <w:rFonts w:ascii="Arial" w:eastAsia="Arial"/>
        </w:rPr>
        <w:t>1</w:t>
      </w:r>
      <w:r>
        <w:t>、危险化学品是指什么？</w:t>
      </w:r>
    </w:p>
    <w:p>
      <w:pPr>
        <w:pStyle w:val="4"/>
        <w:spacing w:before="279" w:line="396" w:lineRule="auto"/>
        <w:ind w:right="2339"/>
      </w:pPr>
      <w:r>
        <w:t>答：是指具有爆炸、易燃、毒害、腐蚀、放射性等性质，在生产、经营、储存、运输、使用和废弃物处置过程中， 容易造成人员伤亡和财产损毁而需要特别防护的化学品。</w:t>
      </w:r>
    </w:p>
    <w:p>
      <w:pPr>
        <w:pStyle w:val="4"/>
        <w:tabs>
          <w:tab w:val="left" w:pos="6759"/>
        </w:tabs>
        <w:spacing w:line="458" w:lineRule="exact"/>
        <w:rPr>
          <w:rFonts w:ascii="Arial" w:eastAsia="Arial"/>
        </w:rPr>
      </w:pPr>
      <w:r>
        <w:rPr>
          <w:rFonts w:ascii="Arial" w:eastAsia="Arial"/>
        </w:rPr>
        <w:t>2</w:t>
      </w:r>
      <w:r>
        <w:t>、危险化学品的主要危险特性是什么</w:t>
      </w:r>
      <w:r>
        <w:tab/>
      </w:r>
      <w:r>
        <w:rPr>
          <w:rFonts w:ascii="Arial" w:eastAsia="Arial"/>
        </w:rPr>
        <w:t>?</w:t>
      </w:r>
    </w:p>
    <w:p>
      <w:pPr>
        <w:pStyle w:val="4"/>
        <w:spacing w:before="278"/>
      </w:pPr>
      <w:r>
        <w:t>答：燃烧性、爆炸性、毒害性、腐蚀性、放射性</w:t>
      </w:r>
    </w:p>
    <w:p>
      <w:pPr>
        <w:pStyle w:val="4"/>
        <w:spacing w:before="8"/>
        <w:ind w:left="0"/>
        <w:rPr>
          <w:sz w:val="43"/>
        </w:rPr>
      </w:pPr>
    </w:p>
    <w:p>
      <w:pPr>
        <w:pStyle w:val="4"/>
      </w:pPr>
      <w:r>
        <w:rPr>
          <w:rFonts w:ascii="Arial" w:eastAsia="Arial"/>
        </w:rPr>
        <w:t>3</w:t>
      </w:r>
      <w:r>
        <w:t>、动火作业六大禁令</w:t>
      </w:r>
    </w:p>
    <w:p>
      <w:pPr>
        <w:pStyle w:val="4"/>
        <w:spacing w:before="6"/>
        <w:ind w:left="0"/>
        <w:rPr>
          <w:sz w:val="40"/>
        </w:rPr>
      </w:pPr>
    </w:p>
    <w:p>
      <w:pPr>
        <w:pStyle w:val="8"/>
        <w:numPr>
          <w:ilvl w:val="0"/>
          <w:numId w:val="6"/>
        </w:numPr>
        <w:tabs>
          <w:tab w:val="left" w:pos="1360"/>
        </w:tabs>
        <w:spacing w:before="1" w:after="0" w:line="240" w:lineRule="auto"/>
        <w:ind w:left="1360" w:right="0" w:hanging="400"/>
        <w:jc w:val="left"/>
        <w:rPr>
          <w:sz w:val="36"/>
        </w:rPr>
      </w:pPr>
      <w:r>
        <w:rPr>
          <w:sz w:val="36"/>
        </w:rPr>
        <w:t>动火证未经批准，禁止动火。</w:t>
      </w:r>
    </w:p>
    <w:p>
      <w:pPr>
        <w:spacing w:after="0" w:line="240" w:lineRule="auto"/>
        <w:jc w:val="left"/>
        <w:rPr>
          <w:sz w:val="36"/>
        </w:rPr>
        <w:sectPr>
          <w:pgSz w:w="19120" w:h="27060"/>
          <w:pgMar w:top="2460" w:right="1080" w:bottom="280" w:left="2500" w:header="720" w:footer="720" w:gutter="0"/>
          <w:cols w:space="720" w:num="1"/>
        </w:sectPr>
      </w:pPr>
    </w:p>
    <w:p>
      <w:pPr>
        <w:pStyle w:val="8"/>
        <w:numPr>
          <w:ilvl w:val="0"/>
          <w:numId w:val="6"/>
        </w:numPr>
        <w:tabs>
          <w:tab w:val="left" w:pos="1360"/>
        </w:tabs>
        <w:spacing w:before="40" w:after="0" w:line="240" w:lineRule="auto"/>
        <w:ind w:left="1360" w:right="0" w:hanging="400"/>
        <w:jc w:val="left"/>
        <w:rPr>
          <w:sz w:val="36"/>
        </w:rPr>
      </w:pPr>
      <w:r>
        <w:rPr>
          <w:sz w:val="36"/>
        </w:rPr>
        <w:t>不与生产系统可靠隔绝，禁止动火。</w:t>
      </w:r>
    </w:p>
    <w:p>
      <w:pPr>
        <w:pStyle w:val="4"/>
        <w:ind w:left="0"/>
        <w:rPr>
          <w:sz w:val="42"/>
        </w:rPr>
      </w:pPr>
    </w:p>
    <w:p>
      <w:pPr>
        <w:pStyle w:val="8"/>
        <w:numPr>
          <w:ilvl w:val="0"/>
          <w:numId w:val="6"/>
        </w:numPr>
        <w:tabs>
          <w:tab w:val="left" w:pos="1360"/>
        </w:tabs>
        <w:spacing w:before="0" w:after="0" w:line="240" w:lineRule="auto"/>
        <w:ind w:left="1360" w:right="0" w:hanging="400"/>
        <w:jc w:val="left"/>
        <w:rPr>
          <w:sz w:val="36"/>
        </w:rPr>
      </w:pPr>
      <w:r>
        <w:rPr>
          <w:sz w:val="36"/>
        </w:rPr>
        <w:t>不清洗，置换不合格，禁止动火。</w:t>
      </w:r>
    </w:p>
    <w:p>
      <w:pPr>
        <w:pStyle w:val="4"/>
        <w:spacing w:before="8"/>
        <w:ind w:left="0"/>
        <w:rPr>
          <w:sz w:val="43"/>
        </w:rPr>
      </w:pPr>
    </w:p>
    <w:p>
      <w:pPr>
        <w:pStyle w:val="8"/>
        <w:numPr>
          <w:ilvl w:val="0"/>
          <w:numId w:val="6"/>
        </w:numPr>
        <w:tabs>
          <w:tab w:val="left" w:pos="1360"/>
        </w:tabs>
        <w:spacing w:before="0" w:after="0" w:line="240" w:lineRule="auto"/>
        <w:ind w:left="1360" w:right="0" w:hanging="400"/>
        <w:jc w:val="left"/>
        <w:rPr>
          <w:sz w:val="36"/>
        </w:rPr>
      </w:pPr>
      <w:r>
        <w:rPr>
          <w:sz w:val="36"/>
        </w:rPr>
        <w:t>不消除周围易燃物，禁止动火。</w:t>
      </w:r>
    </w:p>
    <w:p>
      <w:pPr>
        <w:pStyle w:val="4"/>
        <w:spacing w:before="1"/>
        <w:ind w:left="0"/>
        <w:rPr>
          <w:sz w:val="42"/>
        </w:rPr>
      </w:pPr>
    </w:p>
    <w:p>
      <w:pPr>
        <w:pStyle w:val="8"/>
        <w:numPr>
          <w:ilvl w:val="0"/>
          <w:numId w:val="6"/>
        </w:numPr>
        <w:tabs>
          <w:tab w:val="left" w:pos="1360"/>
        </w:tabs>
        <w:spacing w:before="0" w:after="0" w:line="240" w:lineRule="auto"/>
        <w:ind w:left="1360" w:right="0" w:hanging="400"/>
        <w:jc w:val="left"/>
        <w:rPr>
          <w:sz w:val="36"/>
        </w:rPr>
      </w:pPr>
      <w:r>
        <w:rPr>
          <w:sz w:val="36"/>
        </w:rPr>
        <w:t>不按时作动火分析，禁止动火。</w:t>
      </w:r>
    </w:p>
    <w:p>
      <w:pPr>
        <w:pStyle w:val="4"/>
        <w:ind w:left="0"/>
        <w:rPr>
          <w:sz w:val="42"/>
        </w:rPr>
      </w:pPr>
    </w:p>
    <w:p>
      <w:pPr>
        <w:pStyle w:val="8"/>
        <w:numPr>
          <w:ilvl w:val="0"/>
          <w:numId w:val="6"/>
        </w:numPr>
        <w:tabs>
          <w:tab w:val="left" w:pos="1360"/>
        </w:tabs>
        <w:spacing w:before="0" w:after="0" w:line="240" w:lineRule="auto"/>
        <w:ind w:left="1360" w:right="0" w:hanging="400"/>
        <w:jc w:val="left"/>
        <w:rPr>
          <w:sz w:val="36"/>
        </w:rPr>
      </w:pPr>
      <w:r>
        <w:rPr>
          <w:sz w:val="36"/>
        </w:rPr>
        <w:t>没有消防措施，禁止动火。</w:t>
      </w:r>
    </w:p>
    <w:p>
      <w:pPr>
        <w:pStyle w:val="4"/>
        <w:spacing w:before="1"/>
        <w:ind w:left="0"/>
        <w:rPr>
          <w:sz w:val="42"/>
        </w:rPr>
      </w:pPr>
    </w:p>
    <w:p>
      <w:pPr>
        <w:pStyle w:val="4"/>
      </w:pPr>
      <w:r>
        <w:rPr>
          <w:rFonts w:ascii="Arial" w:hAnsi="Arial" w:eastAsia="Arial"/>
        </w:rPr>
        <w:t>4</w:t>
      </w:r>
      <w:r>
        <w:t>、“四不伤害”具体内容是什么？</w:t>
      </w:r>
    </w:p>
    <w:p>
      <w:pPr>
        <w:pStyle w:val="4"/>
        <w:ind w:left="0"/>
        <w:rPr>
          <w:sz w:val="42"/>
        </w:rPr>
      </w:pPr>
    </w:p>
    <w:p>
      <w:pPr>
        <w:pStyle w:val="4"/>
        <w:spacing w:before="1"/>
        <w:ind w:left="1160"/>
      </w:pPr>
      <w:r>
        <w:t>不伤害自己、不伤害别人、不被别人伤害、保护他人不受伤害。</w:t>
      </w:r>
    </w:p>
    <w:p>
      <w:pPr>
        <w:pStyle w:val="4"/>
        <w:spacing w:before="7"/>
        <w:ind w:left="0"/>
        <w:rPr>
          <w:sz w:val="43"/>
        </w:rPr>
      </w:pPr>
    </w:p>
    <w:p>
      <w:pPr>
        <w:pStyle w:val="4"/>
      </w:pPr>
      <w:r>
        <w:rPr>
          <w:rFonts w:ascii="Arial" w:hAnsi="Arial" w:eastAsia="Arial"/>
        </w:rPr>
        <w:t>5</w:t>
      </w:r>
      <w:r>
        <w:t>、“四不放过”具体内容是什么？</w:t>
      </w:r>
    </w:p>
    <w:p>
      <w:pPr>
        <w:pStyle w:val="4"/>
        <w:ind w:left="0"/>
        <w:rPr>
          <w:sz w:val="20"/>
        </w:rPr>
      </w:pPr>
    </w:p>
    <w:p>
      <w:pPr>
        <w:pStyle w:val="4"/>
        <w:spacing w:before="9"/>
        <w:ind w:left="0"/>
        <w:rPr>
          <w:sz w:val="17"/>
        </w:rPr>
      </w:pPr>
      <w:r>
        <mc:AlternateContent>
          <mc:Choice Requires="wpg">
            <w:drawing>
              <wp:anchor distT="0" distB="0" distL="0" distR="0" simplePos="0" relativeHeight="251668480" behindDoc="1" locked="0" layoutInCell="1" allowOverlap="1">
                <wp:simplePos x="0" y="0"/>
                <wp:positionH relativeFrom="page">
                  <wp:posOffset>1811020</wp:posOffset>
                </wp:positionH>
                <wp:positionV relativeFrom="paragraph">
                  <wp:posOffset>168910</wp:posOffset>
                </wp:positionV>
                <wp:extent cx="8499475" cy="1659890"/>
                <wp:effectExtent l="0" t="635" r="4445" b="635"/>
                <wp:wrapTopAndBottom/>
                <wp:docPr id="23" name="组合 2"/>
                <wp:cNvGraphicFramePr/>
                <a:graphic xmlns:a="http://schemas.openxmlformats.org/drawingml/2006/main">
                  <a:graphicData uri="http://schemas.microsoft.com/office/word/2010/wordprocessingGroup">
                    <wpg:wgp>
                      <wpg:cNvGrpSpPr/>
                      <wpg:grpSpPr>
                        <a:xfrm>
                          <a:off x="0" y="0"/>
                          <a:ext cx="8499475" cy="1659890"/>
                          <a:chOff x="2852" y="267"/>
                          <a:chExt cx="13385" cy="2614"/>
                        </a:xfrm>
                      </wpg:grpSpPr>
                      <pic:pic xmlns:pic="http://schemas.openxmlformats.org/drawingml/2006/picture">
                        <pic:nvPicPr>
                          <pic:cNvPr id="19" name="图片 3"/>
                          <pic:cNvPicPr>
                            <a:picLocks noChangeAspect="1"/>
                          </pic:cNvPicPr>
                        </pic:nvPicPr>
                        <pic:blipFill>
                          <a:blip r:embed="rId7"/>
                          <a:stretch>
                            <a:fillRect/>
                          </a:stretch>
                        </pic:blipFill>
                        <pic:spPr>
                          <a:xfrm>
                            <a:off x="2852" y="266"/>
                            <a:ext cx="13385" cy="2614"/>
                          </a:xfrm>
                          <a:prstGeom prst="rect">
                            <a:avLst/>
                          </a:prstGeom>
                          <a:noFill/>
                          <a:ln>
                            <a:noFill/>
                          </a:ln>
                        </pic:spPr>
                      </pic:pic>
                      <wps:wsp>
                        <wps:cNvPr id="20" name="文本框 4"/>
                        <wps:cNvSpPr txBox="1"/>
                        <wps:spPr>
                          <a:xfrm>
                            <a:off x="2880" y="317"/>
                            <a:ext cx="4940" cy="428"/>
                          </a:xfrm>
                          <a:prstGeom prst="rect">
                            <a:avLst/>
                          </a:prstGeom>
                          <a:noFill/>
                          <a:ln>
                            <a:noFill/>
                          </a:ln>
                        </wps:spPr>
                        <wps:txbx>
                          <w:txbxContent>
                            <w:p>
                              <w:pPr>
                                <w:spacing w:before="0" w:line="427" w:lineRule="exact"/>
                                <w:ind w:left="0" w:right="0" w:firstLine="0"/>
                                <w:jc w:val="left"/>
                                <w:rPr>
                                  <w:sz w:val="36"/>
                                </w:rPr>
                              </w:pPr>
                              <w:r>
                                <w:rPr>
                                  <w:sz w:val="36"/>
                                </w:rPr>
                                <w:t>（</w:t>
                              </w:r>
                              <w:r>
                                <w:rPr>
                                  <w:spacing w:val="-120"/>
                                  <w:sz w:val="36"/>
                                </w:rPr>
                                <w:t xml:space="preserve"> </w:t>
                              </w:r>
                              <w:r>
                                <w:rPr>
                                  <w:rFonts w:ascii="Arial" w:eastAsia="Arial"/>
                                  <w:spacing w:val="-11"/>
                                  <w:sz w:val="36"/>
                                </w:rPr>
                                <w:t>1</w:t>
                              </w:r>
                              <w:r>
                                <w:rPr>
                                  <w:spacing w:val="-11"/>
                                  <w:sz w:val="36"/>
                                </w:rPr>
                                <w:t>）</w:t>
                              </w:r>
                              <w:r>
                                <w:rPr>
                                  <w:sz w:val="36"/>
                                </w:rPr>
                                <w:t>事故原因未查清不放过；</w:t>
                              </w:r>
                            </w:p>
                          </w:txbxContent>
                        </wps:txbx>
                        <wps:bodyPr lIns="0" tIns="0" rIns="0" bIns="0" upright="1"/>
                      </wps:wsp>
                      <wps:wsp>
                        <wps:cNvPr id="21" name="文本框 5"/>
                        <wps:cNvSpPr txBox="1"/>
                        <wps:spPr>
                          <a:xfrm>
                            <a:off x="2880" y="1317"/>
                            <a:ext cx="6020" cy="428"/>
                          </a:xfrm>
                          <a:prstGeom prst="rect">
                            <a:avLst/>
                          </a:prstGeom>
                          <a:noFill/>
                          <a:ln>
                            <a:noFill/>
                          </a:ln>
                        </wps:spPr>
                        <wps:txbx>
                          <w:txbxContent>
                            <w:p>
                              <w:pPr>
                                <w:spacing w:before="0" w:line="427" w:lineRule="exact"/>
                                <w:ind w:left="0" w:right="0" w:firstLine="0"/>
                                <w:jc w:val="left"/>
                                <w:rPr>
                                  <w:sz w:val="36"/>
                                </w:rPr>
                              </w:pPr>
                              <w:r>
                                <w:rPr>
                                  <w:sz w:val="36"/>
                                </w:rPr>
                                <w:t>（</w:t>
                              </w:r>
                              <w:r>
                                <w:rPr>
                                  <w:spacing w:val="-120"/>
                                  <w:sz w:val="36"/>
                                </w:rPr>
                                <w:t xml:space="preserve"> </w:t>
                              </w:r>
                              <w:r>
                                <w:rPr>
                                  <w:rFonts w:ascii="Arial" w:eastAsia="Arial"/>
                                  <w:spacing w:val="-11"/>
                                  <w:sz w:val="36"/>
                                </w:rPr>
                                <w:t>2</w:t>
                              </w:r>
                              <w:r>
                                <w:rPr>
                                  <w:spacing w:val="-11"/>
                                  <w:sz w:val="36"/>
                                </w:rPr>
                                <w:t>）</w:t>
                              </w:r>
                              <w:r>
                                <w:rPr>
                                  <w:sz w:val="36"/>
                                </w:rPr>
                                <w:t>事故责任人未受到处理不放过；</w:t>
                              </w:r>
                            </w:p>
                          </w:txbxContent>
                        </wps:txbx>
                        <wps:bodyPr lIns="0" tIns="0" rIns="0" bIns="0" upright="1"/>
                      </wps:wsp>
                      <wps:wsp>
                        <wps:cNvPr id="22" name="文本框 6"/>
                        <wps:cNvSpPr txBox="1"/>
                        <wps:spPr>
                          <a:xfrm>
                            <a:off x="2880" y="2317"/>
                            <a:ext cx="8180" cy="428"/>
                          </a:xfrm>
                          <a:prstGeom prst="rect">
                            <a:avLst/>
                          </a:prstGeom>
                          <a:noFill/>
                          <a:ln>
                            <a:noFill/>
                          </a:ln>
                        </wps:spPr>
                        <wps:txbx>
                          <w:txbxContent>
                            <w:p>
                              <w:pPr>
                                <w:spacing w:before="0" w:line="427" w:lineRule="exact"/>
                                <w:ind w:left="0" w:right="0" w:firstLine="0"/>
                                <w:jc w:val="left"/>
                                <w:rPr>
                                  <w:sz w:val="36"/>
                                </w:rPr>
                              </w:pPr>
                              <w:r>
                                <w:rPr>
                                  <w:sz w:val="36"/>
                                </w:rPr>
                                <w:t>（</w:t>
                              </w:r>
                              <w:r>
                                <w:rPr>
                                  <w:spacing w:val="-120"/>
                                  <w:sz w:val="36"/>
                                </w:rPr>
                                <w:t xml:space="preserve"> </w:t>
                              </w:r>
                              <w:r>
                                <w:rPr>
                                  <w:rFonts w:ascii="Arial" w:eastAsia="Arial"/>
                                  <w:spacing w:val="-11"/>
                                  <w:sz w:val="36"/>
                                </w:rPr>
                                <w:t>3</w:t>
                              </w:r>
                              <w:r>
                                <w:rPr>
                                  <w:spacing w:val="-11"/>
                                  <w:sz w:val="36"/>
                                </w:rPr>
                                <w:t>）</w:t>
                              </w:r>
                              <w:r>
                                <w:rPr>
                                  <w:sz w:val="36"/>
                                </w:rPr>
                                <w:t>事故责任人和周围群众没有受到教育不放过；</w:t>
                              </w:r>
                            </w:p>
                          </w:txbxContent>
                        </wps:txbx>
                        <wps:bodyPr lIns="0" tIns="0" rIns="0" bIns="0" upright="1"/>
                      </wps:wsp>
                    </wpg:wgp>
                  </a:graphicData>
                </a:graphic>
              </wp:anchor>
            </w:drawing>
          </mc:Choice>
          <mc:Fallback>
            <w:pict>
              <v:group id="组合 2" o:spid="_x0000_s1026" o:spt="203" style="position:absolute;left:0pt;margin-left:142.6pt;margin-top:13.3pt;height:130.7pt;width:669.25pt;mso-position-horizontal-relative:page;mso-wrap-distance-bottom:0pt;mso-wrap-distance-top:0pt;z-index:-251648000;mso-width-relative:page;mso-height-relative:page;" coordorigin="2852,267" coordsize="13385,2614" o:gfxdata="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">
                <o:lock v:ext="edit" aspectratio="f"/>
                <v:shape id="图片 3" o:spid="_x0000_s1026" o:spt="75" type="#_x0000_t75" style="position:absolute;left:2852;top:266;height:2614;width:13385;" filled="f" o:preferrelative="t" stroked="f" coordsize="21600,21600" o:gfxdata="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BFYPq8AAAA&#10;2wAAAA8AAAAAAAAAAQAgAAAAIgAAAGRycy9kb3ducmV2LnhtbFBLAQIUABQAAAAIAIdO4kAzLwWe&#10;OwAAADkAAAAQAAAAAAAAAAEAIAAAAAsBAABkcnMvc2hhcGV4bWwueG1sUEsFBgAAAAAGAAYAWwEA&#10;ALUDAAAAAA==&#10;">
                  <v:fill on="f" focussize="0,0"/>
                  <v:stroke on="f"/>
                  <v:imagedata r:id="rId7" o:title=""/>
                  <o:lock v:ext="edit" aspectratio="t"/>
                </v:shape>
                <v:shape id="文本框 4" o:spid="_x0000_s1026" o:spt="202" type="#_x0000_t202" style="position:absolute;left:2880;top:317;height:428;width:4940;" filled="f" stroked="f" coordsize="21600,21600" o:gfxdata="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RmOwW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0" w:line="427" w:lineRule="exact"/>
                          <w:ind w:left="0" w:right="0" w:firstLine="0"/>
                          <w:jc w:val="left"/>
                          <w:rPr>
                            <w:sz w:val="36"/>
                          </w:rPr>
                        </w:pPr>
                        <w:r>
                          <w:rPr>
                            <w:sz w:val="36"/>
                          </w:rPr>
                          <w:t>（</w:t>
                        </w:r>
                        <w:r>
                          <w:rPr>
                            <w:spacing w:val="-120"/>
                            <w:sz w:val="36"/>
                          </w:rPr>
                          <w:t xml:space="preserve"> </w:t>
                        </w:r>
                        <w:r>
                          <w:rPr>
                            <w:rFonts w:ascii="Arial" w:eastAsia="Arial"/>
                            <w:spacing w:val="-11"/>
                            <w:sz w:val="36"/>
                          </w:rPr>
                          <w:t>1</w:t>
                        </w:r>
                        <w:r>
                          <w:rPr>
                            <w:spacing w:val="-11"/>
                            <w:sz w:val="36"/>
                          </w:rPr>
                          <w:t>）</w:t>
                        </w:r>
                        <w:r>
                          <w:rPr>
                            <w:sz w:val="36"/>
                          </w:rPr>
                          <w:t>事故原因未查清不放过；</w:t>
                        </w:r>
                      </w:p>
                    </w:txbxContent>
                  </v:textbox>
                </v:shape>
                <v:shape id="文本框 5" o:spid="_x0000_s1026" o:spt="202" type="#_x0000_t202" style="position:absolute;left:2880;top:1317;height:428;width:6020;" filled="f" stroked="f" coordsize="21600,21600" o:gfxdata="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qen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427" w:lineRule="exact"/>
                          <w:ind w:left="0" w:right="0" w:firstLine="0"/>
                          <w:jc w:val="left"/>
                          <w:rPr>
                            <w:sz w:val="36"/>
                          </w:rPr>
                        </w:pPr>
                        <w:r>
                          <w:rPr>
                            <w:sz w:val="36"/>
                          </w:rPr>
                          <w:t>（</w:t>
                        </w:r>
                        <w:r>
                          <w:rPr>
                            <w:spacing w:val="-120"/>
                            <w:sz w:val="36"/>
                          </w:rPr>
                          <w:t xml:space="preserve"> </w:t>
                        </w:r>
                        <w:r>
                          <w:rPr>
                            <w:rFonts w:ascii="Arial" w:eastAsia="Arial"/>
                            <w:spacing w:val="-11"/>
                            <w:sz w:val="36"/>
                          </w:rPr>
                          <w:t>2</w:t>
                        </w:r>
                        <w:r>
                          <w:rPr>
                            <w:spacing w:val="-11"/>
                            <w:sz w:val="36"/>
                          </w:rPr>
                          <w:t>）</w:t>
                        </w:r>
                        <w:r>
                          <w:rPr>
                            <w:sz w:val="36"/>
                          </w:rPr>
                          <w:t>事故责任人未受到处理不放过；</w:t>
                        </w:r>
                      </w:p>
                    </w:txbxContent>
                  </v:textbox>
                </v:shape>
                <v:shape id="文本框 6" o:spid="_x0000_s1026" o:spt="202" type="#_x0000_t202" style="position:absolute;left:2880;top:2317;height:428;width:8180;" filled="f" stroked="f" coordsize="21600,21600" o:gfxdata="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ADp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427" w:lineRule="exact"/>
                          <w:ind w:left="0" w:right="0" w:firstLine="0"/>
                          <w:jc w:val="left"/>
                          <w:rPr>
                            <w:sz w:val="36"/>
                          </w:rPr>
                        </w:pPr>
                        <w:r>
                          <w:rPr>
                            <w:sz w:val="36"/>
                          </w:rPr>
                          <w:t>（</w:t>
                        </w:r>
                        <w:r>
                          <w:rPr>
                            <w:spacing w:val="-120"/>
                            <w:sz w:val="36"/>
                          </w:rPr>
                          <w:t xml:space="preserve"> </w:t>
                        </w:r>
                        <w:r>
                          <w:rPr>
                            <w:rFonts w:ascii="Arial" w:eastAsia="Arial"/>
                            <w:spacing w:val="-11"/>
                            <w:sz w:val="36"/>
                          </w:rPr>
                          <w:t>3</w:t>
                        </w:r>
                        <w:r>
                          <w:rPr>
                            <w:spacing w:val="-11"/>
                            <w:sz w:val="36"/>
                          </w:rPr>
                          <w:t>）</w:t>
                        </w:r>
                        <w:r>
                          <w:rPr>
                            <w:sz w:val="36"/>
                          </w:rPr>
                          <w:t>事故责任人和周围群众没有受到教育不放过；</w:t>
                        </w:r>
                      </w:p>
                    </w:txbxContent>
                  </v:textbox>
                </v:shape>
                <w10:wrap type="topAndBottom"/>
              </v:group>
            </w:pict>
          </mc:Fallback>
        </mc:AlternateContent>
      </w:r>
    </w:p>
    <w:p>
      <w:pPr>
        <w:pStyle w:val="4"/>
        <w:ind w:left="0"/>
        <w:rPr>
          <w:sz w:val="24"/>
        </w:rPr>
      </w:pPr>
    </w:p>
    <w:p>
      <w:pPr>
        <w:pStyle w:val="4"/>
        <w:spacing w:before="67" w:line="530" w:lineRule="auto"/>
        <w:ind w:right="6999"/>
      </w:pPr>
      <w:r>
        <w:t>（</w:t>
      </w:r>
      <w:r>
        <w:rPr>
          <w:spacing w:val="-119"/>
        </w:rPr>
        <w:t xml:space="preserve"> </w:t>
      </w:r>
      <w:r>
        <w:rPr>
          <w:rFonts w:ascii="Arial" w:eastAsia="Arial"/>
          <w:spacing w:val="-11"/>
        </w:rPr>
        <w:t>4</w:t>
      </w:r>
      <w:r>
        <w:rPr>
          <w:spacing w:val="-11"/>
        </w:rPr>
        <w:t>）</w:t>
      </w:r>
      <w:r>
        <w:rPr>
          <w:spacing w:val="-1"/>
        </w:rPr>
        <w:t>事故制订切实可行的整改措施没有落实不放过</w:t>
      </w:r>
      <w:r>
        <w:rPr>
          <w:rFonts w:ascii="Arial" w:eastAsia="Arial"/>
        </w:rPr>
        <w:t>6</w:t>
      </w:r>
      <w:r>
        <w:t>、电气线路的火灾原因是什么：</w:t>
      </w:r>
    </w:p>
    <w:p>
      <w:pPr>
        <w:pStyle w:val="4"/>
        <w:spacing w:line="443" w:lineRule="exact"/>
        <w:ind w:left="1040"/>
      </w:pPr>
      <w:r>
        <w:t>短路、过负荷、接触电阻过大、电弧和电气路产生的电火花</w:t>
      </w:r>
    </w:p>
    <w:p>
      <w:pPr>
        <w:pStyle w:val="4"/>
        <w:ind w:left="0"/>
        <w:rPr>
          <w:sz w:val="42"/>
        </w:rPr>
      </w:pPr>
    </w:p>
    <w:p>
      <w:pPr>
        <w:pStyle w:val="4"/>
      </w:pPr>
      <w:r>
        <w:rPr>
          <w:rFonts w:ascii="Arial" w:eastAsia="Arial"/>
        </w:rPr>
        <w:t>7</w:t>
      </w:r>
      <w:r>
        <w:t>、干粉灭火器的使用方法：</w:t>
      </w:r>
    </w:p>
    <w:p>
      <w:pPr>
        <w:pStyle w:val="4"/>
        <w:spacing w:before="1"/>
        <w:ind w:left="0"/>
        <w:rPr>
          <w:sz w:val="42"/>
        </w:rPr>
      </w:pPr>
    </w:p>
    <w:p>
      <w:pPr>
        <w:pStyle w:val="4"/>
        <w:ind w:left="580"/>
      </w:pPr>
      <w:r>
        <w:t>①将安全销拉开；</w:t>
      </w:r>
    </w:p>
    <w:p>
      <w:pPr>
        <w:pStyle w:val="4"/>
        <w:ind w:left="0"/>
        <w:rPr>
          <w:sz w:val="42"/>
        </w:rPr>
      </w:pPr>
    </w:p>
    <w:p>
      <w:pPr>
        <w:pStyle w:val="4"/>
        <w:ind w:left="580"/>
      </w:pPr>
      <w:r>
        <w:t>②将皮管朝向火点；</w:t>
      </w:r>
    </w:p>
    <w:p>
      <w:pPr>
        <w:pStyle w:val="4"/>
        <w:spacing w:before="8"/>
        <w:ind w:left="0"/>
        <w:rPr>
          <w:sz w:val="43"/>
        </w:rPr>
      </w:pPr>
    </w:p>
    <w:p>
      <w:pPr>
        <w:pStyle w:val="4"/>
        <w:ind w:left="580"/>
      </w:pPr>
      <w:r>
        <w:t xml:space="preserve">③用力压下把手 </w:t>
      </w:r>
      <w:r>
        <w:rPr>
          <w:rFonts w:ascii="Arial" w:hAnsi="Arial" w:eastAsia="Arial"/>
        </w:rPr>
        <w:t xml:space="preserve">, </w:t>
      </w:r>
      <w:r>
        <w:t>从上风方向，将干粉射入火焰基部。</w:t>
      </w:r>
    </w:p>
    <w:p>
      <w:pPr>
        <w:pStyle w:val="4"/>
        <w:spacing w:before="1"/>
        <w:ind w:left="0"/>
        <w:rPr>
          <w:sz w:val="42"/>
        </w:rPr>
      </w:pPr>
    </w:p>
    <w:p>
      <w:pPr>
        <w:pStyle w:val="4"/>
      </w:pPr>
      <w:r>
        <w:rPr>
          <w:rFonts w:ascii="Arial" w:eastAsia="Arial"/>
        </w:rPr>
        <w:t>8</w:t>
      </w:r>
      <w:r>
        <w:rPr>
          <w:spacing w:val="20"/>
        </w:rPr>
        <w:t>、</w:t>
      </w:r>
      <w:r>
        <w:rPr>
          <w:rFonts w:ascii="Arial" w:eastAsia="Arial"/>
        </w:rPr>
        <w:t>6S</w:t>
      </w:r>
      <w:r>
        <w:rPr>
          <w:rFonts w:ascii="Arial" w:eastAsia="Arial"/>
          <w:spacing w:val="-61"/>
        </w:rPr>
        <w:t xml:space="preserve"> </w:t>
      </w:r>
      <w:r>
        <w:t>的内容？</w:t>
      </w:r>
    </w:p>
    <w:p>
      <w:pPr>
        <w:pStyle w:val="4"/>
        <w:ind w:left="0"/>
        <w:rPr>
          <w:sz w:val="42"/>
        </w:rPr>
      </w:pPr>
    </w:p>
    <w:p>
      <w:pPr>
        <w:pStyle w:val="4"/>
        <w:ind w:left="960"/>
      </w:pPr>
      <w:r>
        <w:t>答：整理、整顿、清扫、清洁、素养、安全</w:t>
      </w:r>
    </w:p>
    <w:p>
      <w:pPr>
        <w:pStyle w:val="4"/>
        <w:spacing w:before="1"/>
        <w:ind w:left="0"/>
        <w:rPr>
          <w:sz w:val="42"/>
        </w:rPr>
      </w:pPr>
    </w:p>
    <w:p>
      <w:pPr>
        <w:pStyle w:val="4"/>
      </w:pPr>
      <w:r>
        <w:rPr>
          <w:rFonts w:ascii="Arial" w:eastAsia="Arial"/>
        </w:rPr>
        <w:t>9</w:t>
      </w:r>
      <w:r>
        <w:t>、环境污染主要有哪几种？</w:t>
      </w:r>
    </w:p>
    <w:p>
      <w:pPr>
        <w:spacing w:after="0"/>
        <w:sectPr>
          <w:pgSz w:w="19120" w:h="27060"/>
          <w:pgMar w:top="2460" w:right="1080" w:bottom="280" w:left="2500" w:header="720" w:footer="720" w:gutter="0"/>
          <w:cols w:space="720" w:num="1"/>
        </w:sectPr>
      </w:pPr>
    </w:p>
    <w:p>
      <w:pPr>
        <w:pStyle w:val="4"/>
        <w:tabs>
          <w:tab w:val="left" w:pos="4059"/>
          <w:tab w:val="left" w:pos="6179"/>
          <w:tab w:val="left" w:pos="10619"/>
        </w:tabs>
        <w:spacing w:before="20" w:line="384" w:lineRule="auto"/>
        <w:ind w:left="780" w:right="2039"/>
      </w:pPr>
      <w:r>
        <w:t>大气污染、水污染</w:t>
      </w:r>
      <w:r>
        <w:tab/>
      </w:r>
      <w:r>
        <w:t>、土壤污染</w:t>
      </w:r>
      <w:r>
        <w:tab/>
      </w:r>
      <w:r>
        <w:t>、生物污染、放射性污染</w:t>
      </w:r>
      <w:r>
        <w:tab/>
      </w:r>
      <w:r>
        <w:t>、噪音污染、热</w:t>
      </w:r>
      <w:r>
        <w:rPr>
          <w:spacing w:val="-18"/>
        </w:rPr>
        <w:t>污</w:t>
      </w:r>
      <w:r>
        <w:t>染、光污染</w:t>
      </w:r>
    </w:p>
    <w:p>
      <w:pPr>
        <w:pStyle w:val="4"/>
        <w:tabs>
          <w:tab w:val="left" w:pos="5019"/>
        </w:tabs>
        <w:spacing w:before="284"/>
        <w:rPr>
          <w:rFonts w:ascii="Arial" w:hAnsi="Arial" w:eastAsia="Arial"/>
        </w:rPr>
      </w:pPr>
      <w:r>
        <w:rPr>
          <w:rFonts w:ascii="Arial" w:hAnsi="Arial" w:eastAsia="Arial"/>
        </w:rPr>
        <w:t>10</w:t>
      </w:r>
      <w:r>
        <w:t>、工业“三废”是指什么</w:t>
      </w:r>
      <w:r>
        <w:tab/>
      </w:r>
      <w:r>
        <w:rPr>
          <w:rFonts w:ascii="Arial" w:hAnsi="Arial" w:eastAsia="Arial"/>
        </w:rPr>
        <w:t>?</w:t>
      </w:r>
    </w:p>
    <w:p>
      <w:pPr>
        <w:pStyle w:val="4"/>
        <w:spacing w:before="278"/>
        <w:ind w:left="1160"/>
      </w:pPr>
      <w:r>
        <w:t>工业“三废”是指废水、废气、废渣。</w:t>
      </w:r>
    </w:p>
    <w:p>
      <w:pPr>
        <w:pStyle w:val="4"/>
        <w:spacing w:before="8"/>
        <w:ind w:left="0"/>
        <w:rPr>
          <w:sz w:val="43"/>
        </w:rPr>
      </w:pPr>
    </w:p>
    <w:p>
      <w:pPr>
        <w:pStyle w:val="4"/>
        <w:tabs>
          <w:tab w:val="left" w:pos="6259"/>
        </w:tabs>
      </w:pPr>
      <w:r>
        <w:rPr>
          <w:rFonts w:ascii="Arial" w:eastAsia="Arial"/>
        </w:rPr>
        <w:t>11</w:t>
      </w:r>
      <w:r>
        <w:t>、《安全生产法》的实施时间是</w:t>
      </w:r>
      <w:r>
        <w:tab/>
      </w:r>
      <w:r>
        <w:rPr>
          <w:rFonts w:ascii="Arial" w:eastAsia="Arial"/>
        </w:rPr>
        <w:t>2002</w:t>
      </w:r>
      <w:r>
        <w:rPr>
          <w:rFonts w:ascii="Arial" w:eastAsia="Arial"/>
          <w:spacing w:val="-22"/>
        </w:rPr>
        <w:t xml:space="preserve"> </w:t>
      </w:r>
      <w:r>
        <w:t>年</w:t>
      </w:r>
      <w:r>
        <w:rPr>
          <w:spacing w:val="-60"/>
        </w:rPr>
        <w:t xml:space="preserve"> </w:t>
      </w:r>
      <w:r>
        <w:rPr>
          <w:rFonts w:ascii="Arial" w:eastAsia="Arial"/>
        </w:rPr>
        <w:t>11</w:t>
      </w:r>
      <w:r>
        <w:rPr>
          <w:rFonts w:ascii="Arial" w:eastAsia="Arial"/>
          <w:spacing w:val="-1"/>
        </w:rPr>
        <w:t xml:space="preserve"> </w:t>
      </w:r>
      <w:r>
        <w:t>月</w:t>
      </w:r>
      <w:r>
        <w:rPr>
          <w:spacing w:val="-80"/>
        </w:rPr>
        <w:t xml:space="preserve"> </w:t>
      </w:r>
      <w:r>
        <w:rPr>
          <w:rFonts w:ascii="Arial" w:eastAsia="Arial"/>
        </w:rPr>
        <w:t>1</w:t>
      </w:r>
      <w:r>
        <w:rPr>
          <w:rFonts w:ascii="Arial" w:eastAsia="Arial"/>
          <w:spacing w:val="-1"/>
        </w:rPr>
        <w:t xml:space="preserve"> </w:t>
      </w:r>
      <w:r>
        <w:t>日。</w:t>
      </w:r>
    </w:p>
    <w:p>
      <w:pPr>
        <w:pStyle w:val="4"/>
        <w:tabs>
          <w:tab w:val="left" w:pos="6659"/>
        </w:tabs>
        <w:spacing w:before="279"/>
      </w:pPr>
      <w:r>
        <w:rPr>
          <w:rFonts w:ascii="Arial" w:eastAsia="Arial"/>
        </w:rPr>
        <w:t>12</w:t>
      </w:r>
      <w:r>
        <w:t>、《职业病防治法》的实施时间是</w:t>
      </w:r>
      <w:r>
        <w:tab/>
      </w:r>
      <w:r>
        <w:rPr>
          <w:rFonts w:ascii="Arial" w:eastAsia="Arial"/>
        </w:rPr>
        <w:t>2002</w:t>
      </w:r>
      <w:r>
        <w:rPr>
          <w:rFonts w:ascii="Arial" w:eastAsia="Arial"/>
          <w:spacing w:val="-22"/>
        </w:rPr>
        <w:t xml:space="preserve"> </w:t>
      </w:r>
      <w:r>
        <w:t>年</w:t>
      </w:r>
      <w:r>
        <w:rPr>
          <w:spacing w:val="-80"/>
        </w:rPr>
        <w:t xml:space="preserve"> </w:t>
      </w:r>
      <w:r>
        <w:rPr>
          <w:rFonts w:ascii="Arial" w:eastAsia="Arial"/>
        </w:rPr>
        <w:t>5</w:t>
      </w:r>
      <w:r>
        <w:rPr>
          <w:rFonts w:ascii="Arial" w:eastAsia="Arial"/>
          <w:spacing w:val="-1"/>
        </w:rPr>
        <w:t xml:space="preserve"> </w:t>
      </w:r>
      <w:r>
        <w:t>月</w:t>
      </w:r>
      <w:r>
        <w:rPr>
          <w:spacing w:val="-60"/>
        </w:rPr>
        <w:t xml:space="preserve"> </w:t>
      </w:r>
      <w:r>
        <w:rPr>
          <w:rFonts w:ascii="Arial" w:eastAsia="Arial"/>
        </w:rPr>
        <w:t>1</w:t>
      </w:r>
      <w:r>
        <w:rPr>
          <w:rFonts w:ascii="Arial" w:eastAsia="Arial"/>
          <w:spacing w:val="-1"/>
        </w:rPr>
        <w:t xml:space="preserve"> </w:t>
      </w:r>
      <w:r>
        <w:t>日。</w:t>
      </w:r>
    </w:p>
    <w:p>
      <w:pPr>
        <w:pStyle w:val="4"/>
        <w:spacing w:before="299"/>
      </w:pPr>
      <w:r>
        <w:rPr>
          <w:rFonts w:ascii="Arial" w:hAnsi="Arial" w:eastAsia="Arial"/>
        </w:rPr>
        <w:t>13</w:t>
      </w:r>
      <w:r>
        <w:t>、什么是安全生产“三同时”原则？</w:t>
      </w:r>
    </w:p>
    <w:p>
      <w:pPr>
        <w:pStyle w:val="4"/>
        <w:tabs>
          <w:tab w:val="left" w:pos="4719"/>
        </w:tabs>
        <w:spacing w:before="299" w:line="384" w:lineRule="auto"/>
        <w:ind w:right="2399" w:firstLine="580"/>
      </w:pPr>
      <w:r>
        <w:t>答</w:t>
      </w:r>
      <w:r>
        <w:rPr>
          <w:spacing w:val="-140"/>
        </w:rPr>
        <w:t>：</w:t>
      </w:r>
      <w:r>
        <w:t>《安全生产法》第</w:t>
      </w:r>
      <w:r>
        <w:tab/>
      </w:r>
      <w:r>
        <w:rPr>
          <w:rFonts w:ascii="Arial" w:eastAsia="Arial"/>
        </w:rPr>
        <w:t>24</w:t>
      </w:r>
      <w:r>
        <w:rPr>
          <w:rFonts w:ascii="Arial" w:eastAsia="Arial"/>
          <w:spacing w:val="-2"/>
        </w:rPr>
        <w:t xml:space="preserve"> </w:t>
      </w:r>
      <w:r>
        <w:t>条规定，生产经营单位新建、改建、扩建工程项</w:t>
      </w:r>
      <w:r>
        <w:rPr>
          <w:spacing w:val="-17"/>
        </w:rPr>
        <w:t>目</w:t>
      </w:r>
      <w:r>
        <w:t>的安全设施，必须与主体工程同时设计、同时施工、同时投入生产使用。</w:t>
      </w:r>
    </w:p>
    <w:p>
      <w:pPr>
        <w:pStyle w:val="4"/>
        <w:spacing w:before="264"/>
      </w:pPr>
      <w:r>
        <w:rPr>
          <w:rFonts w:ascii="Arial" w:eastAsia="Arial"/>
        </w:rPr>
        <w:t>14</w:t>
      </w:r>
      <w:r>
        <w:t>、什么是危险物品？</w:t>
      </w:r>
    </w:p>
    <w:p>
      <w:pPr>
        <w:pStyle w:val="4"/>
        <w:tabs>
          <w:tab w:val="left" w:pos="9459"/>
        </w:tabs>
        <w:spacing w:before="298" w:line="396" w:lineRule="auto"/>
        <w:ind w:left="960" w:right="1759"/>
        <w:rPr>
          <w:rFonts w:ascii="Arial" w:eastAsia="Arial"/>
        </w:rPr>
      </w:pPr>
      <w:r>
        <w:t>答</w:t>
      </w:r>
      <w:r>
        <w:rPr>
          <w:spacing w:val="-100"/>
        </w:rPr>
        <w:t>：</w:t>
      </w:r>
      <w:r>
        <w:t>《安全生产法》</w:t>
      </w:r>
      <w:r>
        <w:rPr>
          <w:spacing w:val="-61"/>
        </w:rPr>
        <w:t xml:space="preserve"> </w:t>
      </w:r>
      <w:r>
        <w:t>第</w:t>
      </w:r>
      <w:r>
        <w:rPr>
          <w:spacing w:val="-60"/>
        </w:rPr>
        <w:t xml:space="preserve"> </w:t>
      </w:r>
      <w:r>
        <w:rPr>
          <w:rFonts w:ascii="Arial" w:eastAsia="Arial"/>
        </w:rPr>
        <w:t>96</w:t>
      </w:r>
      <w:r>
        <w:rPr>
          <w:rFonts w:ascii="Arial" w:eastAsia="Arial"/>
          <w:spacing w:val="-1"/>
        </w:rPr>
        <w:t xml:space="preserve"> </w:t>
      </w:r>
      <w:r>
        <w:t>条规定，</w:t>
      </w:r>
      <w:r>
        <w:rPr>
          <w:spacing w:val="-140"/>
        </w:rPr>
        <w:t xml:space="preserve"> </w:t>
      </w:r>
      <w:r>
        <w:t>危险物品是指易燃易爆物品，</w:t>
      </w:r>
      <w:r>
        <w:rPr>
          <w:spacing w:val="80"/>
        </w:rPr>
        <w:t xml:space="preserve"> </w:t>
      </w:r>
      <w:r>
        <w:t>危险化学品</w:t>
      </w:r>
      <w:r>
        <w:rPr>
          <w:spacing w:val="-18"/>
        </w:rPr>
        <w:t>、</w:t>
      </w:r>
      <w:r>
        <w:t>放射性物品等能够危及人身安全和财产安全的物品</w:t>
      </w:r>
      <w:r>
        <w:tab/>
      </w:r>
      <w:r>
        <w:rPr>
          <w:rFonts w:ascii="Arial" w:eastAsia="Arial"/>
        </w:rPr>
        <w:t>.</w:t>
      </w:r>
    </w:p>
    <w:p>
      <w:pPr>
        <w:pStyle w:val="4"/>
        <w:tabs>
          <w:tab w:val="left" w:pos="3659"/>
        </w:tabs>
        <w:spacing w:before="238"/>
      </w:pPr>
      <w:r>
        <w:rPr>
          <w:rFonts w:ascii="Arial" w:eastAsia="Arial"/>
        </w:rPr>
        <w:t>15</w:t>
      </w:r>
      <w:r>
        <w:t>、什么是火灾？</w:t>
      </w:r>
      <w:r>
        <w:tab/>
      </w:r>
      <w:r>
        <w:t>答：火灾是火失去控制蔓延而形成的一种灾害性燃烧。</w:t>
      </w:r>
    </w:p>
    <w:p>
      <w:pPr>
        <w:pStyle w:val="4"/>
        <w:spacing w:before="1"/>
        <w:ind w:left="0"/>
        <w:rPr>
          <w:sz w:val="42"/>
        </w:rPr>
      </w:pPr>
    </w:p>
    <w:p>
      <w:pPr>
        <w:pStyle w:val="4"/>
      </w:pPr>
      <w:r>
        <w:rPr>
          <w:rFonts w:ascii="Arial" w:eastAsia="Arial"/>
        </w:rPr>
        <w:t>16</w:t>
      </w:r>
      <w:r>
        <w:t>、什么是火灾的三要素？答：可燃物、助燃物、着火源统称为火灾三要素。</w:t>
      </w:r>
    </w:p>
    <w:p>
      <w:pPr>
        <w:pStyle w:val="4"/>
        <w:spacing w:before="7"/>
        <w:ind w:left="0"/>
        <w:rPr>
          <w:sz w:val="43"/>
        </w:rPr>
      </w:pPr>
    </w:p>
    <w:p>
      <w:pPr>
        <w:pStyle w:val="4"/>
        <w:spacing w:before="1" w:line="384" w:lineRule="auto"/>
        <w:ind w:left="960" w:right="2519" w:hanging="580"/>
      </w:pPr>
      <w:r>
        <w:rPr>
          <w:rFonts w:ascii="Arial" w:eastAsia="Arial"/>
        </w:rPr>
        <w:t>17</w:t>
      </w:r>
      <w:r>
        <w:t>、什么是事故？答：指造成人员死亡、伤害、职业病、财产损失或其他损失的意外事件。</w:t>
      </w:r>
    </w:p>
    <w:p>
      <w:pPr>
        <w:pStyle w:val="4"/>
        <w:spacing w:before="284"/>
      </w:pPr>
      <w:r>
        <w:rPr>
          <w:rFonts w:ascii="Arial" w:hAnsi="Arial" w:eastAsia="Arial"/>
        </w:rPr>
        <w:t>18</w:t>
      </w:r>
      <w:r>
        <w:t>、什么是“三个一样对待”？</w:t>
      </w:r>
    </w:p>
    <w:p>
      <w:pPr>
        <w:pStyle w:val="4"/>
        <w:tabs>
          <w:tab w:val="left" w:pos="6459"/>
          <w:tab w:val="left" w:pos="12199"/>
        </w:tabs>
        <w:spacing w:before="278" w:line="396" w:lineRule="auto"/>
        <w:ind w:right="1899" w:firstLine="780"/>
      </w:pPr>
      <w:r>
        <w:t>答</w:t>
      </w:r>
      <w:r>
        <w:rPr>
          <w:spacing w:val="-20"/>
        </w:rPr>
        <w:t>：</w:t>
      </w:r>
      <w:r>
        <w:t>小事故当大事故一样对待；</w:t>
      </w:r>
      <w:r>
        <w:tab/>
      </w:r>
      <w:r>
        <w:t>未遂事故当已发生事故一样对待；</w:t>
      </w:r>
      <w:r>
        <w:tab/>
      </w:r>
      <w:r>
        <w:t>外单位</w:t>
      </w:r>
      <w:r>
        <w:rPr>
          <w:spacing w:val="-18"/>
        </w:rPr>
        <w:t>事</w:t>
      </w:r>
      <w:r>
        <w:t>故当本单位事故一样对待。</w:t>
      </w:r>
    </w:p>
    <w:p>
      <w:pPr>
        <w:pStyle w:val="4"/>
        <w:spacing w:before="238"/>
      </w:pPr>
      <w:r>
        <w:rPr>
          <w:rFonts w:ascii="Arial" w:hAnsi="Arial" w:eastAsia="Arial"/>
        </w:rPr>
        <w:t>19</w:t>
      </w:r>
      <w:r>
        <w:t>、什么是“三违”？答：违章指挥、违章作业、违反劳动纪律。</w:t>
      </w:r>
    </w:p>
    <w:p>
      <w:pPr>
        <w:pStyle w:val="4"/>
        <w:spacing w:before="8"/>
        <w:ind w:left="0"/>
        <w:rPr>
          <w:sz w:val="43"/>
        </w:rPr>
      </w:pPr>
    </w:p>
    <w:p>
      <w:pPr>
        <w:pStyle w:val="4"/>
        <w:tabs>
          <w:tab w:val="left" w:pos="4439"/>
        </w:tabs>
      </w:pPr>
      <w:r>
        <w:rPr>
          <w:rFonts w:ascii="Arial" w:hAnsi="Arial" w:eastAsia="Arial"/>
        </w:rPr>
        <w:t>20</w:t>
      </w:r>
      <w:r>
        <w:t>、什么是“危险”？</w:t>
      </w:r>
      <w:r>
        <w:tab/>
      </w:r>
      <w:r>
        <w:t>答：指可能导致意外事故发生的现存或潜在的隐患。</w:t>
      </w:r>
    </w:p>
    <w:p>
      <w:pPr>
        <w:pStyle w:val="4"/>
        <w:spacing w:before="6"/>
        <w:ind w:left="0"/>
        <w:rPr>
          <w:sz w:val="40"/>
        </w:rPr>
      </w:pPr>
    </w:p>
    <w:p>
      <w:pPr>
        <w:pStyle w:val="4"/>
        <w:spacing w:line="396" w:lineRule="auto"/>
        <w:ind w:left="960" w:right="2519" w:hanging="580"/>
      </w:pPr>
      <w:r>
        <w:rPr>
          <w:rFonts w:ascii="Arial" w:eastAsia="Arial"/>
        </w:rPr>
        <w:t>21</w:t>
      </w:r>
      <w:r>
        <w:t>、什么是事故隐患？答：是指生产系统中可导致事故发生的人的不安全行为、物的不安全状态、管理上的缺陷</w:t>
      </w:r>
    </w:p>
    <w:p>
      <w:pPr>
        <w:pStyle w:val="4"/>
        <w:spacing w:before="238"/>
      </w:pPr>
      <w:r>
        <w:rPr>
          <w:rFonts w:ascii="Arial" w:eastAsia="Arial"/>
        </w:rPr>
        <w:t>22</w:t>
      </w:r>
      <w:r>
        <w:t>、安全色有哪几种颜色，各代表什么？</w:t>
      </w:r>
    </w:p>
    <w:p>
      <w:pPr>
        <w:pStyle w:val="4"/>
        <w:spacing w:before="299" w:line="396" w:lineRule="auto"/>
        <w:ind w:right="2499" w:firstLine="780"/>
      </w:pPr>
      <w:r>
        <w:t>答：安全色有红色、黄色、蓝色、绿色四种颜色，红色代表禁止，黄色代表警告，蓝色代表指令，绿色代表提示。</w:t>
      </w:r>
    </w:p>
    <w:p>
      <w:pPr>
        <w:spacing w:after="0" w:line="396" w:lineRule="auto"/>
        <w:sectPr>
          <w:pgSz w:w="19120" w:h="27060"/>
          <w:pgMar w:top="2480" w:right="1080" w:bottom="280" w:left="2500" w:header="720" w:footer="720" w:gutter="0"/>
          <w:cols w:space="720" w:num="1"/>
        </w:sectPr>
      </w:pPr>
    </w:p>
    <w:p>
      <w:pPr>
        <w:pStyle w:val="4"/>
        <w:spacing w:before="40"/>
      </w:pPr>
      <w:r>
        <w:rPr>
          <w:rFonts w:ascii="Arial" w:eastAsia="Arial"/>
        </w:rPr>
        <w:t>23</w:t>
      </w:r>
      <w:r>
        <w:t>、动火作业分几类？</w:t>
      </w:r>
    </w:p>
    <w:p>
      <w:pPr>
        <w:pStyle w:val="4"/>
        <w:spacing w:before="278"/>
        <w:ind w:left="1160"/>
      </w:pPr>
      <w:r>
        <w:t>答：分特殊动火、一级动火、二级动火三类。</w:t>
      </w:r>
    </w:p>
    <w:p>
      <w:pPr>
        <w:pStyle w:val="4"/>
        <w:tabs>
          <w:tab w:val="left" w:pos="5399"/>
          <w:tab w:val="left" w:pos="6379"/>
        </w:tabs>
        <w:spacing w:before="299" w:line="396" w:lineRule="auto"/>
        <w:ind w:right="1959"/>
      </w:pPr>
      <w:r>
        <w:rPr>
          <w:rFonts w:ascii="Arial" w:eastAsia="Arial"/>
        </w:rPr>
        <w:t>24</w:t>
      </w:r>
      <w:r>
        <w:t>、事故发生的直接原因是什么？</w:t>
      </w:r>
      <w:r>
        <w:tab/>
      </w:r>
      <w:r>
        <w:t>答：（</w:t>
      </w:r>
      <w:r>
        <w:rPr>
          <w:spacing w:val="-100"/>
        </w:rPr>
        <w:t xml:space="preserve"> </w:t>
      </w:r>
      <w:r>
        <w:rPr>
          <w:rFonts w:ascii="Arial" w:eastAsia="Arial"/>
          <w:spacing w:val="-11"/>
        </w:rPr>
        <w:t>1</w:t>
      </w:r>
      <w:r>
        <w:rPr>
          <w:spacing w:val="-11"/>
        </w:rPr>
        <w:t>）</w:t>
      </w:r>
      <w:r>
        <w:t>人的不安全行为；（</w:t>
      </w:r>
      <w:r>
        <w:rPr>
          <w:spacing w:val="80"/>
        </w:rPr>
        <w:t xml:space="preserve"> </w:t>
      </w:r>
      <w:r>
        <w:rPr>
          <w:rFonts w:ascii="Arial" w:eastAsia="Arial"/>
        </w:rPr>
        <w:t>2</w:t>
      </w:r>
      <w:r>
        <w:t>）物的不</w:t>
      </w:r>
      <w:r>
        <w:rPr>
          <w:spacing w:val="-17"/>
        </w:rPr>
        <w:t>安</w:t>
      </w:r>
      <w:r>
        <w:t>全状态；（</w:t>
      </w:r>
      <w:r>
        <w:rPr>
          <w:spacing w:val="-41"/>
        </w:rPr>
        <w:t xml:space="preserve"> </w:t>
      </w:r>
      <w:r>
        <w:rPr>
          <w:rFonts w:ascii="Arial" w:eastAsia="Arial"/>
        </w:rPr>
        <w:t>3</w:t>
      </w:r>
      <w:r>
        <w:t>）管理上的缺陷</w:t>
      </w:r>
      <w:r>
        <w:tab/>
      </w:r>
      <w:r>
        <w:t>；</w:t>
      </w:r>
      <w:r>
        <w:rPr>
          <w:spacing w:val="-140"/>
        </w:rPr>
        <w:t xml:space="preserve"> </w:t>
      </w:r>
      <w:r>
        <w:rPr>
          <w:rFonts w:ascii="Arial" w:eastAsia="Arial"/>
        </w:rPr>
        <w:t>(4)</w:t>
      </w:r>
      <w:r>
        <w:rPr>
          <w:rFonts w:ascii="Arial" w:eastAsia="Arial"/>
          <w:spacing w:val="40"/>
        </w:rPr>
        <w:t xml:space="preserve"> </w:t>
      </w:r>
      <w:r>
        <w:t>环境的不良。</w:t>
      </w:r>
    </w:p>
    <w:p>
      <w:pPr>
        <w:pStyle w:val="4"/>
        <w:tabs>
          <w:tab w:val="left" w:pos="5979"/>
        </w:tabs>
        <w:spacing w:line="396" w:lineRule="auto"/>
        <w:ind w:right="2359"/>
      </w:pPr>
      <w:r>
        <w:rPr>
          <w:rFonts w:ascii="Arial" w:eastAsia="Arial"/>
        </w:rPr>
        <w:t>25</w:t>
      </w:r>
      <w:r>
        <w:t>、员工上下班时应怎样行走？</w:t>
      </w:r>
      <w:r>
        <w:tab/>
      </w:r>
      <w:r>
        <w:t>答：应按指定的线路行走，严禁穿越生产岗</w:t>
      </w:r>
      <w:r>
        <w:rPr>
          <w:spacing w:val="-18"/>
        </w:rPr>
        <w:t>位</w:t>
      </w:r>
      <w:r>
        <w:t>和施工现场，防止发生伤害事故。</w:t>
      </w:r>
    </w:p>
    <w:p>
      <w:pPr>
        <w:pStyle w:val="4"/>
        <w:tabs>
          <w:tab w:val="left" w:pos="5599"/>
        </w:tabs>
        <w:spacing w:before="216"/>
      </w:pPr>
      <w:r>
        <w:drawing>
          <wp:anchor distT="0" distB="0" distL="0" distR="0" simplePos="0" relativeHeight="251659264" behindDoc="1" locked="0" layoutInCell="1" allowOverlap="1">
            <wp:simplePos x="0" y="0"/>
            <wp:positionH relativeFrom="page">
              <wp:posOffset>2203450</wp:posOffset>
            </wp:positionH>
            <wp:positionV relativeFrom="paragraph">
              <wp:posOffset>422910</wp:posOffset>
            </wp:positionV>
            <wp:extent cx="8093710" cy="1114425"/>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png"/>
                    <pic:cNvPicPr>
                      <a:picLocks noChangeAspect="1"/>
                    </pic:cNvPicPr>
                  </pic:nvPicPr>
                  <pic:blipFill>
                    <a:blip r:embed="rId8" cstate="print"/>
                    <a:stretch>
                      <a:fillRect/>
                    </a:stretch>
                  </pic:blipFill>
                  <pic:spPr>
                    <a:xfrm>
                      <a:off x="0" y="0"/>
                      <a:ext cx="8093999" cy="1114666"/>
                    </a:xfrm>
                    <a:prstGeom prst="rect">
                      <a:avLst/>
                    </a:prstGeom>
                  </pic:spPr>
                </pic:pic>
              </a:graphicData>
            </a:graphic>
          </wp:anchor>
        </w:drawing>
      </w:r>
      <w:r>
        <w:rPr>
          <w:rFonts w:ascii="Arial" w:eastAsia="Arial"/>
        </w:rPr>
        <w:t>26</w:t>
      </w:r>
      <w:r>
        <w:t>、电气设备发生火灾不准用</w:t>
      </w:r>
      <w:r>
        <w:tab/>
      </w:r>
      <w:r>
        <w:t>水</w:t>
      </w:r>
      <w:r>
        <w:rPr>
          <w:spacing w:val="40"/>
        </w:rPr>
        <w:t xml:space="preserve"> </w:t>
      </w:r>
      <w:r>
        <w:t>扑救。</w:t>
      </w:r>
    </w:p>
    <w:p>
      <w:pPr>
        <w:pStyle w:val="4"/>
        <w:spacing w:before="8"/>
        <w:ind w:left="0"/>
        <w:rPr>
          <w:sz w:val="43"/>
        </w:rPr>
      </w:pPr>
    </w:p>
    <w:p>
      <w:pPr>
        <w:pStyle w:val="4"/>
        <w:tabs>
          <w:tab w:val="left" w:pos="6179"/>
          <w:tab w:val="left" w:pos="9099"/>
        </w:tabs>
        <w:spacing w:line="384" w:lineRule="auto"/>
        <w:ind w:left="960" w:right="2119" w:hanging="580"/>
      </w:pPr>
      <w:r>
        <w:rPr>
          <w:rFonts w:ascii="Arial" w:eastAsia="Arial"/>
        </w:rPr>
        <w:t>27</w:t>
      </w:r>
      <w:r>
        <w:rPr>
          <w:spacing w:val="-60"/>
        </w:rPr>
        <w:t>、</w:t>
      </w:r>
      <w:r>
        <w:t>从业人员发现直接危及人身安全的紧急情况时，</w:t>
      </w:r>
      <w:r>
        <w:tab/>
      </w:r>
      <w:r>
        <w:t>有权停止作业或者在采取</w:t>
      </w:r>
      <w:r>
        <w:rPr>
          <w:spacing w:val="-18"/>
        </w:rPr>
        <w:t>可</w:t>
      </w:r>
      <w:r>
        <w:t>能的应急措施后撤离作业场所</w:t>
      </w:r>
      <w:r>
        <w:tab/>
      </w:r>
      <w:r>
        <w:t>。</w:t>
      </w:r>
    </w:p>
    <w:p>
      <w:pPr>
        <w:pStyle w:val="4"/>
        <w:spacing w:before="264"/>
      </w:pPr>
      <w:r>
        <w:rPr>
          <w:rFonts w:ascii="Arial" w:eastAsia="Arial"/>
          <w:spacing w:val="-1"/>
        </w:rPr>
        <w:t>28</w:t>
      </w:r>
      <w:r>
        <w:t>、班前、班上喝酒有哪五大害处？：</w:t>
      </w:r>
    </w:p>
    <w:p>
      <w:pPr>
        <w:pStyle w:val="8"/>
        <w:numPr>
          <w:ilvl w:val="1"/>
          <w:numId w:val="6"/>
        </w:numPr>
        <w:tabs>
          <w:tab w:val="left" w:pos="2101"/>
          <w:tab w:val="left" w:pos="8119"/>
        </w:tabs>
        <w:spacing w:before="299" w:after="0" w:line="396" w:lineRule="auto"/>
        <w:ind w:left="1360" w:right="2379" w:hanging="200"/>
        <w:jc w:val="left"/>
        <w:rPr>
          <w:sz w:val="36"/>
        </w:rPr>
      </w:pPr>
      <w:r>
        <w:rPr>
          <w:sz w:val="36"/>
        </w:rPr>
        <w:t>由于人体中枢神经经常受到酒精的麻醉、抑制作用，放松了对人体运动神经的控制，使人产生一种“解放感”</w:t>
      </w:r>
      <w:r>
        <w:rPr>
          <w:sz w:val="36"/>
        </w:rPr>
        <w:tab/>
      </w:r>
      <w:r>
        <w:rPr>
          <w:sz w:val="36"/>
        </w:rPr>
        <w:t>，引起动作混乱，发生误操作</w:t>
      </w:r>
      <w:r>
        <w:rPr>
          <w:spacing w:val="-18"/>
          <w:sz w:val="36"/>
        </w:rPr>
        <w:t>。</w:t>
      </w:r>
    </w:p>
    <w:p>
      <w:pPr>
        <w:pStyle w:val="8"/>
        <w:numPr>
          <w:ilvl w:val="1"/>
          <w:numId w:val="6"/>
        </w:numPr>
        <w:tabs>
          <w:tab w:val="left" w:pos="2101"/>
          <w:tab w:val="left" w:pos="6659"/>
        </w:tabs>
        <w:spacing w:before="0" w:after="0" w:line="396" w:lineRule="auto"/>
        <w:ind w:left="1360" w:right="1959" w:hanging="200"/>
        <w:jc w:val="left"/>
        <w:rPr>
          <w:sz w:val="36"/>
        </w:rPr>
      </w:pPr>
      <w:r>
        <w:rPr>
          <w:sz w:val="36"/>
        </w:rPr>
        <w:t>随着血液中酒精浓度上升，</w:t>
      </w:r>
      <w:r>
        <w:rPr>
          <w:sz w:val="36"/>
        </w:rPr>
        <w:tab/>
      </w:r>
      <w:r>
        <w:rPr>
          <w:sz w:val="36"/>
        </w:rPr>
        <w:t>人的视觉、</w:t>
      </w:r>
      <w:r>
        <w:rPr>
          <w:spacing w:val="-100"/>
          <w:sz w:val="36"/>
        </w:rPr>
        <w:t xml:space="preserve"> </w:t>
      </w:r>
      <w:r>
        <w:rPr>
          <w:sz w:val="36"/>
        </w:rPr>
        <w:t>听觉和触觉反应时间向后延滞</w:t>
      </w:r>
      <w:r>
        <w:rPr>
          <w:spacing w:val="-18"/>
          <w:sz w:val="36"/>
        </w:rPr>
        <w:t xml:space="preserve">， </w:t>
      </w:r>
      <w:r>
        <w:rPr>
          <w:sz w:val="36"/>
        </w:rPr>
        <w:t>反应迟钝、缓慢，降低甚至失去处理紧急情况的能力。</w:t>
      </w:r>
    </w:p>
    <w:p>
      <w:pPr>
        <w:pStyle w:val="8"/>
        <w:numPr>
          <w:ilvl w:val="1"/>
          <w:numId w:val="6"/>
        </w:numPr>
        <w:tabs>
          <w:tab w:val="left" w:pos="2101"/>
        </w:tabs>
        <w:spacing w:before="0" w:after="0" w:line="439" w:lineRule="exact"/>
        <w:ind w:left="2101" w:right="0" w:hanging="941"/>
        <w:jc w:val="left"/>
        <w:rPr>
          <w:sz w:val="36"/>
        </w:rPr>
      </w:pPr>
      <w:r>
        <w:rPr>
          <w:sz w:val="36"/>
        </w:rPr>
        <w:t>由于酒精作用，使分配注意的能力减退，不能把注意力同时分配到两</w:t>
      </w:r>
    </w:p>
    <w:p>
      <w:pPr>
        <w:pStyle w:val="4"/>
        <w:spacing w:before="296"/>
        <w:ind w:left="1360"/>
      </w:pPr>
      <w:r>
        <w:t>个或几个方面去。</w:t>
      </w:r>
    </w:p>
    <w:p>
      <w:pPr>
        <w:pStyle w:val="8"/>
        <w:numPr>
          <w:ilvl w:val="1"/>
          <w:numId w:val="6"/>
        </w:numPr>
        <w:tabs>
          <w:tab w:val="left" w:pos="2101"/>
        </w:tabs>
        <w:spacing w:before="279" w:after="0" w:line="240" w:lineRule="auto"/>
        <w:ind w:left="2101" w:right="0" w:hanging="941"/>
        <w:jc w:val="left"/>
        <w:rPr>
          <w:sz w:val="36"/>
        </w:rPr>
      </w:pPr>
      <w:r>
        <w:rPr>
          <w:sz w:val="36"/>
        </w:rPr>
        <w:t>严重者对酒精敏感者，可使人的意识和工作能力完全丧失。</w:t>
      </w:r>
    </w:p>
    <w:p>
      <w:pPr>
        <w:pStyle w:val="8"/>
        <w:numPr>
          <w:ilvl w:val="1"/>
          <w:numId w:val="6"/>
        </w:numPr>
        <w:tabs>
          <w:tab w:val="left" w:pos="2101"/>
          <w:tab w:val="left" w:pos="8959"/>
        </w:tabs>
        <w:spacing w:before="299" w:after="0" w:line="396" w:lineRule="auto"/>
        <w:ind w:left="1360" w:right="1759" w:hanging="200"/>
        <w:jc w:val="left"/>
        <w:rPr>
          <w:sz w:val="36"/>
        </w:rPr>
      </w:pPr>
      <w:r>
        <w:rPr>
          <w:sz w:val="36"/>
        </w:rPr>
        <w:t>因为酒精对有些毒物有加强和联合作用，</w:t>
      </w:r>
      <w:r>
        <w:rPr>
          <w:sz w:val="36"/>
        </w:rPr>
        <w:tab/>
      </w:r>
      <w:r>
        <w:rPr>
          <w:sz w:val="36"/>
        </w:rPr>
        <w:t>可以出现中毒，</w:t>
      </w:r>
      <w:r>
        <w:rPr>
          <w:spacing w:val="-40"/>
          <w:sz w:val="36"/>
        </w:rPr>
        <w:t xml:space="preserve"> </w:t>
      </w:r>
      <w:r>
        <w:rPr>
          <w:sz w:val="36"/>
        </w:rPr>
        <w:t>轻微中毒的</w:t>
      </w:r>
      <w:r>
        <w:rPr>
          <w:spacing w:val="-18"/>
          <w:sz w:val="36"/>
        </w:rPr>
        <w:t xml:space="preserve">， </w:t>
      </w:r>
      <w:r>
        <w:rPr>
          <w:sz w:val="36"/>
        </w:rPr>
        <w:t>会加重中毒。</w:t>
      </w:r>
    </w:p>
    <w:p>
      <w:pPr>
        <w:pStyle w:val="4"/>
        <w:spacing w:line="439" w:lineRule="exact"/>
      </w:pPr>
      <w:r>
        <w:rPr>
          <w:rFonts w:ascii="Arial" w:eastAsia="Arial"/>
        </w:rPr>
        <w:t>29</w:t>
      </w:r>
      <w:r>
        <w:t>、劳动防护用品的作用？</w:t>
      </w:r>
    </w:p>
    <w:p>
      <w:pPr>
        <w:pStyle w:val="8"/>
        <w:numPr>
          <w:ilvl w:val="0"/>
          <w:numId w:val="7"/>
        </w:numPr>
        <w:tabs>
          <w:tab w:val="left" w:pos="1360"/>
        </w:tabs>
        <w:spacing w:before="298" w:after="0" w:line="240" w:lineRule="auto"/>
        <w:ind w:left="1360" w:right="0" w:hanging="400"/>
        <w:jc w:val="left"/>
        <w:rPr>
          <w:sz w:val="36"/>
        </w:rPr>
      </w:pPr>
      <w:r>
        <w:rPr>
          <w:sz w:val="36"/>
        </w:rPr>
        <w:t>防止皮肤吸毒物和高温热辐射。</w:t>
      </w:r>
    </w:p>
    <w:p>
      <w:pPr>
        <w:pStyle w:val="8"/>
        <w:numPr>
          <w:ilvl w:val="0"/>
          <w:numId w:val="7"/>
        </w:numPr>
        <w:tabs>
          <w:tab w:val="left" w:pos="1360"/>
        </w:tabs>
        <w:spacing w:before="279" w:after="0" w:line="240" w:lineRule="auto"/>
        <w:ind w:left="1360" w:right="0" w:hanging="400"/>
        <w:jc w:val="left"/>
        <w:rPr>
          <w:sz w:val="36"/>
        </w:rPr>
      </w:pPr>
      <w:r>
        <w:rPr>
          <w:sz w:val="36"/>
        </w:rPr>
        <w:t>防止烧伤、烫伤、灼伤、冻伤。</w:t>
      </w:r>
    </w:p>
    <w:p>
      <w:pPr>
        <w:pStyle w:val="8"/>
        <w:numPr>
          <w:ilvl w:val="0"/>
          <w:numId w:val="7"/>
        </w:numPr>
        <w:tabs>
          <w:tab w:val="left" w:pos="1360"/>
        </w:tabs>
        <w:spacing w:before="319" w:after="0" w:line="240" w:lineRule="auto"/>
        <w:ind w:left="1360" w:right="0" w:hanging="400"/>
        <w:jc w:val="left"/>
        <w:rPr>
          <w:sz w:val="36"/>
        </w:rPr>
      </w:pPr>
      <w:r>
        <w:rPr>
          <w:sz w:val="36"/>
        </w:rPr>
        <w:t>防止物击、碰撞、坠落、触电等。</w:t>
      </w:r>
    </w:p>
    <w:p>
      <w:pPr>
        <w:pStyle w:val="8"/>
        <w:numPr>
          <w:ilvl w:val="0"/>
          <w:numId w:val="7"/>
        </w:numPr>
        <w:tabs>
          <w:tab w:val="left" w:pos="1360"/>
        </w:tabs>
        <w:spacing w:before="279" w:after="0" w:line="240" w:lineRule="auto"/>
        <w:ind w:left="1360" w:right="0" w:hanging="400"/>
        <w:jc w:val="left"/>
        <w:rPr>
          <w:sz w:val="36"/>
        </w:rPr>
      </w:pPr>
      <w:r>
        <w:rPr>
          <w:sz w:val="36"/>
        </w:rPr>
        <w:t>方便操作，防止事故。</w:t>
      </w:r>
    </w:p>
    <w:p>
      <w:pPr>
        <w:pStyle w:val="4"/>
        <w:tabs>
          <w:tab w:val="left" w:pos="7039"/>
        </w:tabs>
        <w:spacing w:before="298"/>
      </w:pPr>
      <w:r>
        <w:rPr>
          <w:rFonts w:ascii="Arial" w:eastAsia="Arial"/>
        </w:rPr>
        <w:t>30</w:t>
      </w:r>
      <w:r>
        <w:t>、个体防护用品有哪些？（至少回答</w:t>
      </w:r>
      <w:r>
        <w:tab/>
      </w:r>
      <w:r>
        <w:rPr>
          <w:rFonts w:ascii="Arial" w:eastAsia="Arial"/>
        </w:rPr>
        <w:t>3</w:t>
      </w:r>
      <w:r>
        <w:rPr>
          <w:rFonts w:ascii="Arial" w:eastAsia="Arial"/>
          <w:spacing w:val="-1"/>
        </w:rPr>
        <w:t xml:space="preserve"> </w:t>
      </w:r>
      <w:r>
        <w:t>项）</w:t>
      </w:r>
    </w:p>
    <w:p>
      <w:pPr>
        <w:pStyle w:val="4"/>
        <w:spacing w:before="279" w:line="396" w:lineRule="auto"/>
        <w:ind w:left="1160" w:right="2499"/>
      </w:pPr>
      <w:r>
        <w:t>答：头部防护器具；呼吸防护器具；眼防护器具；躯干防护器具；手足防护用品。</w:t>
      </w:r>
    </w:p>
    <w:p>
      <w:pPr>
        <w:pStyle w:val="4"/>
        <w:spacing w:line="459" w:lineRule="exact"/>
      </w:pPr>
      <w:r>
        <w:rPr>
          <w:rFonts w:ascii="Arial" w:eastAsia="Arial"/>
        </w:rPr>
        <w:t>31</w:t>
      </w:r>
      <w:r>
        <w:t>、毒性危险化学品进入人体的途径有哪些？</w:t>
      </w:r>
    </w:p>
    <w:p>
      <w:pPr>
        <w:spacing w:after="0" w:line="459" w:lineRule="exact"/>
        <w:sectPr>
          <w:pgSz w:w="19120" w:h="27060"/>
          <w:pgMar w:top="2460" w:right="1080" w:bottom="280" w:left="2500" w:header="720" w:footer="720" w:gutter="0"/>
          <w:cols w:space="720" w:num="1"/>
        </w:sectPr>
      </w:pPr>
    </w:p>
    <w:p>
      <w:pPr>
        <w:pStyle w:val="4"/>
        <w:spacing w:before="20"/>
        <w:ind w:left="1160"/>
      </w:pPr>
      <w:r>
        <w:t>答：呼吸道；消化道；皮肤。</w:t>
      </w:r>
    </w:p>
    <w:p>
      <w:pPr>
        <w:pStyle w:val="4"/>
        <w:spacing w:before="278" w:line="396" w:lineRule="auto"/>
        <w:ind w:left="1160" w:right="10439" w:hanging="780"/>
        <w:rPr>
          <w:rFonts w:ascii="Arial" w:eastAsia="Arial"/>
        </w:rPr>
      </w:pPr>
      <w:r>
        <w:rPr>
          <w:rFonts w:ascii="Arial" w:eastAsia="Arial"/>
        </w:rPr>
        <w:t>32</w:t>
      </w:r>
      <w:r>
        <w:t xml:space="preserve">、安全电压的范围是什么？ 答： </w:t>
      </w:r>
      <w:r>
        <w:rPr>
          <w:rFonts w:ascii="Arial" w:eastAsia="Arial"/>
        </w:rPr>
        <w:t>12~42V</w:t>
      </w:r>
    </w:p>
    <w:p>
      <w:pPr>
        <w:pStyle w:val="4"/>
        <w:spacing w:line="459" w:lineRule="exact"/>
      </w:pPr>
      <w:r>
        <w:rPr>
          <w:rFonts w:ascii="Arial" w:eastAsia="Arial"/>
        </w:rPr>
        <w:t>33</w:t>
      </w:r>
      <w:r>
        <w:t>、劳动防护用品是指什么？</w:t>
      </w:r>
    </w:p>
    <w:p>
      <w:pPr>
        <w:pStyle w:val="4"/>
        <w:spacing w:before="299"/>
        <w:ind w:left="1160"/>
      </w:pPr>
      <w:r>
        <w:t>答：指劳动者在生产过程中为免遭或减轻事故伤害和职业危害的个人随身穿</w:t>
      </w:r>
    </w:p>
    <w:p>
      <w:pPr>
        <w:pStyle w:val="4"/>
        <w:spacing w:before="299"/>
        <w:ind w:left="1160"/>
      </w:pPr>
      <w:r>
        <w:rPr>
          <w:rFonts w:ascii="Arial" w:eastAsia="Arial"/>
        </w:rPr>
        <w:t xml:space="preserve">( </w:t>
      </w:r>
      <w:r>
        <w:t>佩</w:t>
      </w:r>
      <w:r>
        <w:rPr>
          <w:rFonts w:ascii="Arial" w:eastAsia="Arial"/>
        </w:rPr>
        <w:t xml:space="preserve">) </w:t>
      </w:r>
      <w:r>
        <w:t>戴的用品，简称护品。</w:t>
      </w:r>
    </w:p>
    <w:p>
      <w:pPr>
        <w:pStyle w:val="4"/>
        <w:spacing w:before="279"/>
      </w:pPr>
      <w:r>
        <w:rPr>
          <w:rFonts w:ascii="Arial" w:eastAsia="Arial"/>
        </w:rPr>
        <w:t>34</w:t>
      </w:r>
      <w:r>
        <w:t>、高处作业作业的级别分几级？依次为几米？</w:t>
      </w:r>
    </w:p>
    <w:p>
      <w:pPr>
        <w:pStyle w:val="4"/>
        <w:tabs>
          <w:tab w:val="left" w:pos="9239"/>
        </w:tabs>
        <w:spacing w:before="298" w:line="384" w:lineRule="auto"/>
        <w:ind w:left="1160" w:right="1639"/>
      </w:pPr>
      <w:r>
        <w:t>答：一级、二级、三级和特级高处作业。一级为</w:t>
      </w:r>
      <w:r>
        <w:tab/>
      </w:r>
      <w:r>
        <w:rPr>
          <w:rFonts w:ascii="Arial" w:hAnsi="Arial" w:eastAsia="Arial"/>
          <w:spacing w:val="6"/>
        </w:rPr>
        <w:t>2</w:t>
      </w:r>
      <w:r>
        <w:rPr>
          <w:spacing w:val="6"/>
        </w:rPr>
        <w:t>—</w:t>
      </w:r>
      <w:r>
        <w:rPr>
          <w:rFonts w:ascii="Arial" w:hAnsi="Arial" w:eastAsia="Arial"/>
          <w:spacing w:val="6"/>
        </w:rPr>
        <w:t>5</w:t>
      </w:r>
      <w:r>
        <w:rPr>
          <w:rFonts w:ascii="Arial" w:hAnsi="Arial" w:eastAsia="Arial"/>
          <w:spacing w:val="-21"/>
        </w:rPr>
        <w:t xml:space="preserve"> </w:t>
      </w:r>
      <w:r>
        <w:t>米、二级为</w:t>
      </w:r>
      <w:r>
        <w:rPr>
          <w:spacing w:val="22"/>
        </w:rPr>
        <w:t xml:space="preserve"> </w:t>
      </w:r>
      <w:r>
        <w:rPr>
          <w:rFonts w:ascii="Arial" w:hAnsi="Arial" w:eastAsia="Arial"/>
          <w:spacing w:val="4"/>
        </w:rPr>
        <w:t>5</w:t>
      </w:r>
      <w:r>
        <w:rPr>
          <w:spacing w:val="4"/>
        </w:rPr>
        <w:t>—</w:t>
      </w:r>
      <w:r>
        <w:rPr>
          <w:rFonts w:ascii="Arial" w:hAnsi="Arial" w:eastAsia="Arial"/>
          <w:spacing w:val="4"/>
        </w:rPr>
        <w:t>15</w:t>
      </w:r>
      <w:r>
        <w:rPr>
          <w:rFonts w:ascii="Arial" w:hAnsi="Arial" w:eastAsia="Arial"/>
        </w:rPr>
        <w:t xml:space="preserve"> </w:t>
      </w:r>
      <w:r>
        <w:t>米</w:t>
      </w:r>
      <w:r>
        <w:rPr>
          <w:spacing w:val="-15"/>
        </w:rPr>
        <w:t>、</w:t>
      </w:r>
      <w:r>
        <w:t>三级为</w:t>
      </w:r>
      <w:r>
        <w:rPr>
          <w:spacing w:val="-20"/>
        </w:rPr>
        <w:t xml:space="preserve"> </w:t>
      </w:r>
      <w:r>
        <w:rPr>
          <w:rFonts w:ascii="Arial" w:hAnsi="Arial" w:eastAsia="Arial"/>
          <w:spacing w:val="-8"/>
        </w:rPr>
        <w:t>15</w:t>
      </w:r>
      <w:r>
        <w:rPr>
          <w:spacing w:val="-8"/>
        </w:rPr>
        <w:t>—</w:t>
      </w:r>
      <w:r>
        <w:rPr>
          <w:spacing w:val="-140"/>
        </w:rPr>
        <w:t xml:space="preserve"> </w:t>
      </w:r>
      <w:r>
        <w:rPr>
          <w:rFonts w:ascii="Arial" w:hAnsi="Arial" w:eastAsia="Arial"/>
        </w:rPr>
        <w:t>30</w:t>
      </w:r>
      <w:r>
        <w:rPr>
          <w:rFonts w:ascii="Arial" w:hAnsi="Arial" w:eastAsia="Arial"/>
          <w:spacing w:val="-21"/>
        </w:rPr>
        <w:t xml:space="preserve"> </w:t>
      </w:r>
      <w:r>
        <w:t>米、特级为</w:t>
      </w:r>
      <w:r>
        <w:rPr>
          <w:spacing w:val="40"/>
        </w:rPr>
        <w:t xml:space="preserve"> </w:t>
      </w:r>
      <w:r>
        <w:rPr>
          <w:rFonts w:ascii="Arial" w:hAnsi="Arial" w:eastAsia="Arial"/>
        </w:rPr>
        <w:t>30</w:t>
      </w:r>
      <w:r>
        <w:rPr>
          <w:rFonts w:ascii="Arial" w:hAnsi="Arial" w:eastAsia="Arial"/>
          <w:spacing w:val="-1"/>
        </w:rPr>
        <w:t xml:space="preserve"> </w:t>
      </w:r>
      <w:r>
        <w:t>米以上。</w:t>
      </w:r>
    </w:p>
    <w:p>
      <w:pPr>
        <w:pStyle w:val="4"/>
        <w:spacing w:before="24" w:line="384" w:lineRule="auto"/>
        <w:ind w:left="1160" w:right="9459" w:hanging="780"/>
      </w:pPr>
      <w:r>
        <w:rPr>
          <w:rFonts w:ascii="Arial" w:eastAsia="Arial"/>
        </w:rPr>
        <w:t>35</w:t>
      </w:r>
      <w:r>
        <w:t xml:space="preserve">、请简述人员逃生自救的方法？ </w:t>
      </w:r>
      <w:r>
        <w:rPr>
          <w:spacing w:val="-40"/>
        </w:rPr>
        <w:t xml:space="preserve">答： </w:t>
      </w:r>
      <w:r>
        <w:rPr>
          <w:rFonts w:ascii="Arial" w:eastAsia="Arial"/>
          <w:spacing w:val="-21"/>
        </w:rPr>
        <w:t>1</w:t>
      </w:r>
      <w:r>
        <w:rPr>
          <w:spacing w:val="-2"/>
        </w:rPr>
        <w:t>、能见度差，鱼贯地撤离</w:t>
      </w:r>
    </w:p>
    <w:p>
      <w:pPr>
        <w:pStyle w:val="4"/>
        <w:spacing w:before="24"/>
        <w:ind w:left="1080"/>
      </w:pPr>
      <w:r>
        <w:rPr>
          <w:rFonts w:ascii="Arial" w:eastAsia="Arial"/>
        </w:rPr>
        <w:t>2</w:t>
      </w:r>
      <w:r>
        <w:t>、烟雾较浓，做好保护，低姿撤离</w:t>
      </w:r>
    </w:p>
    <w:p>
      <w:pPr>
        <w:pStyle w:val="8"/>
        <w:numPr>
          <w:ilvl w:val="0"/>
          <w:numId w:val="8"/>
        </w:numPr>
        <w:tabs>
          <w:tab w:val="left" w:pos="1359"/>
          <w:tab w:val="left" w:pos="1360"/>
        </w:tabs>
        <w:spacing w:before="299" w:after="0" w:line="240" w:lineRule="auto"/>
        <w:ind w:left="1360" w:right="0" w:hanging="580"/>
        <w:jc w:val="left"/>
        <w:rPr>
          <w:sz w:val="36"/>
        </w:rPr>
      </w:pPr>
      <w:r>
        <w:rPr>
          <w:sz w:val="36"/>
        </w:rPr>
        <w:t>、楼房着火，利用有利条件，不盲目跳楼</w:t>
      </w:r>
    </w:p>
    <w:p>
      <w:pPr>
        <w:pStyle w:val="8"/>
        <w:numPr>
          <w:ilvl w:val="0"/>
          <w:numId w:val="8"/>
        </w:numPr>
        <w:tabs>
          <w:tab w:val="left" w:pos="1359"/>
          <w:tab w:val="left" w:pos="1360"/>
        </w:tabs>
        <w:spacing w:before="299" w:after="0" w:line="240" w:lineRule="auto"/>
        <w:ind w:left="1360" w:right="0" w:hanging="580"/>
        <w:jc w:val="left"/>
        <w:rPr>
          <w:sz w:val="36"/>
        </w:rPr>
      </w:pPr>
      <w:r>
        <w:rPr>
          <w:sz w:val="36"/>
        </w:rPr>
        <w:t>、高层着火，应沉着冷静，不要跳楼</w:t>
      </w:r>
    </w:p>
    <w:p>
      <w:pPr>
        <w:pStyle w:val="8"/>
        <w:numPr>
          <w:ilvl w:val="0"/>
          <w:numId w:val="8"/>
        </w:numPr>
        <w:tabs>
          <w:tab w:val="left" w:pos="1359"/>
          <w:tab w:val="left" w:pos="1360"/>
        </w:tabs>
        <w:spacing w:before="299" w:after="0" w:line="240" w:lineRule="auto"/>
        <w:ind w:left="1360" w:right="0" w:hanging="580"/>
        <w:jc w:val="left"/>
        <w:rPr>
          <w:sz w:val="36"/>
        </w:rPr>
      </w:pPr>
      <w:r>
        <w:rPr>
          <w:sz w:val="36"/>
        </w:rPr>
        <w:t>、自身着火，快速扑打，不要奔跑</w:t>
      </w:r>
    </w:p>
    <w:p>
      <w:pPr>
        <w:pStyle w:val="4"/>
        <w:spacing w:before="278"/>
        <w:ind w:left="1160"/>
      </w:pPr>
      <w:r>
        <w:rPr>
          <w:rFonts w:ascii="Arial" w:hAnsi="Arial" w:eastAsia="Arial"/>
          <w:spacing w:val="-1"/>
        </w:rPr>
        <w:t>6</w:t>
      </w:r>
      <w:r>
        <w:t>、保护疏散人员的安全，防止再入“火口”</w:t>
      </w:r>
    </w:p>
    <w:p>
      <w:pPr>
        <w:pStyle w:val="4"/>
        <w:tabs>
          <w:tab w:val="left" w:pos="11119"/>
        </w:tabs>
        <w:spacing w:before="299"/>
        <w:ind w:left="100"/>
      </w:pPr>
      <w:r>
        <w:rPr>
          <w:rFonts w:ascii="Arial" w:eastAsia="Arial"/>
        </w:rPr>
        <w:t>36</w:t>
      </w:r>
      <w:r>
        <w:t>、保护人身安全的最后一道防线指的是何种防护？（个体防护）</w:t>
      </w:r>
      <w:r>
        <w:tab/>
      </w:r>
      <w:r>
        <w:t>。</w:t>
      </w:r>
    </w:p>
    <w:p>
      <w:pPr>
        <w:pStyle w:val="4"/>
        <w:tabs>
          <w:tab w:val="left" w:pos="9959"/>
        </w:tabs>
        <w:spacing w:before="279"/>
        <w:ind w:left="100"/>
      </w:pPr>
      <w:r>
        <w:rPr>
          <w:rFonts w:ascii="Arial" w:eastAsia="Arial"/>
        </w:rPr>
        <w:t>37</w:t>
      </w:r>
      <w:r>
        <w:t>、谁是企业基层组织的安全生产第一责任人？（班组长）</w:t>
      </w:r>
      <w:r>
        <w:tab/>
      </w:r>
      <w:r>
        <w:t>。</w:t>
      </w:r>
    </w:p>
    <w:p>
      <w:pPr>
        <w:pStyle w:val="4"/>
        <w:tabs>
          <w:tab w:val="left" w:pos="3779"/>
          <w:tab w:val="left" w:pos="5519"/>
        </w:tabs>
        <w:spacing w:before="299" w:line="396" w:lineRule="auto"/>
        <w:ind w:left="880" w:right="2799" w:hanging="780"/>
      </w:pPr>
      <w:r>
        <w:rPr>
          <w:rFonts w:ascii="Arial" w:hAnsi="Arial" w:eastAsia="Arial"/>
        </w:rPr>
        <w:t>38</w:t>
      </w:r>
      <w:r>
        <w:t>、对事故隐患要本着“四定三不推”的原则限期整改，这里的“四定”指的</w:t>
      </w:r>
      <w:r>
        <w:rPr>
          <w:spacing w:val="-18"/>
        </w:rPr>
        <w:t>是</w:t>
      </w:r>
      <w:r>
        <w:t>确定哪些内容？</w:t>
      </w:r>
      <w:r>
        <w:tab/>
      </w:r>
      <w:r>
        <w:t>（责任人</w:t>
      </w:r>
      <w:r>
        <w:tab/>
      </w:r>
      <w:r>
        <w:t>、措施、整改时限、验收人）</w:t>
      </w:r>
      <w:r>
        <w:rPr>
          <w:spacing w:val="-40"/>
        </w:rPr>
        <w:t xml:space="preserve"> </w:t>
      </w:r>
      <w:r>
        <w:t>。</w:t>
      </w:r>
    </w:p>
    <w:p>
      <w:pPr>
        <w:pStyle w:val="4"/>
        <w:tabs>
          <w:tab w:val="left" w:pos="8299"/>
        </w:tabs>
        <w:spacing w:line="439" w:lineRule="exact"/>
      </w:pPr>
      <w:r>
        <w:rPr>
          <w:rFonts w:ascii="Arial" w:eastAsia="Arial"/>
        </w:rPr>
        <w:t>39</w:t>
      </w:r>
      <w:r>
        <w:t>、使用安全带应遵守什么原则？（高挂低用）</w:t>
      </w:r>
      <w:r>
        <w:tab/>
      </w:r>
      <w:r>
        <w:t>。</w:t>
      </w:r>
    </w:p>
    <w:p>
      <w:pPr>
        <w:pStyle w:val="4"/>
        <w:tabs>
          <w:tab w:val="left" w:pos="9839"/>
        </w:tabs>
        <w:spacing w:before="298"/>
      </w:pPr>
      <w:r>
        <w:rPr>
          <w:rFonts w:ascii="Arial" w:eastAsia="Arial"/>
        </w:rPr>
        <w:t>40</w:t>
      </w:r>
      <w:r>
        <w:t>、班组安全活动要做到哪四项内容的落实？（人员、</w:t>
      </w:r>
      <w:r>
        <w:tab/>
      </w:r>
      <w:r>
        <w:t>时间</w:t>
      </w:r>
      <w:r>
        <w:rPr>
          <w:spacing w:val="80"/>
        </w:rPr>
        <w:t xml:space="preserve"> </w:t>
      </w:r>
      <w:r>
        <w:t>、内容、效果</w:t>
      </w:r>
      <w:r>
        <w:rPr>
          <w:spacing w:val="-20"/>
        </w:rPr>
        <w:t>）</w:t>
      </w:r>
      <w:r>
        <w:t>。</w:t>
      </w:r>
    </w:p>
    <w:p>
      <w:pPr>
        <w:pStyle w:val="4"/>
        <w:tabs>
          <w:tab w:val="left" w:pos="6859"/>
        </w:tabs>
        <w:spacing w:before="279" w:line="405" w:lineRule="auto"/>
        <w:ind w:left="1160" w:right="2019" w:hanging="780"/>
      </w:pPr>
      <w:r>
        <w:rPr>
          <w:rFonts w:ascii="Arial" w:eastAsia="Arial"/>
        </w:rPr>
        <w:t>41</w:t>
      </w:r>
      <w:r>
        <w:t>、造成机械伤害的主要原因有哪些？</w:t>
      </w:r>
      <w:r>
        <w:tab/>
      </w:r>
      <w:r>
        <w:t>（机械的不安全状态、 操作者的不安全</w:t>
      </w:r>
      <w:r>
        <w:rPr>
          <w:spacing w:val="-18"/>
        </w:rPr>
        <w:t>行</w:t>
      </w:r>
      <w:r>
        <w:t>为、管理上的因素</w:t>
      </w:r>
      <w:r>
        <w:rPr>
          <w:spacing w:val="40"/>
        </w:rPr>
        <w:t>）</w:t>
      </w:r>
      <w:r>
        <w:t>。</w:t>
      </w:r>
    </w:p>
    <w:p>
      <w:pPr>
        <w:pStyle w:val="4"/>
        <w:tabs>
          <w:tab w:val="left" w:pos="12559"/>
        </w:tabs>
        <w:spacing w:line="422" w:lineRule="exact"/>
      </w:pPr>
      <w:r>
        <w:rPr>
          <w:rFonts w:ascii="Arial" w:eastAsia="Arial"/>
        </w:rPr>
        <w:t>42</w:t>
      </w:r>
      <w:r>
        <w:t>、事故隐患排查、治理和防控的责任主体是哪一方？（生产经营单位）</w:t>
      </w:r>
      <w:r>
        <w:tab/>
      </w:r>
      <w:r>
        <w:t>。</w:t>
      </w:r>
    </w:p>
    <w:p>
      <w:pPr>
        <w:pStyle w:val="4"/>
        <w:tabs>
          <w:tab w:val="left" w:pos="12559"/>
        </w:tabs>
        <w:spacing w:before="299"/>
      </w:pPr>
      <w:r>
        <w:rPr>
          <w:rFonts w:ascii="Arial" w:eastAsia="Arial"/>
        </w:rPr>
        <w:t>43</w:t>
      </w:r>
      <w:r>
        <w:t>、事故隐患排查、治理和防控的责任主体是哪一方？（生产经营单位）</w:t>
      </w:r>
      <w:r>
        <w:tab/>
      </w:r>
      <w:r>
        <w:t>。</w:t>
      </w:r>
    </w:p>
    <w:p>
      <w:pPr>
        <w:pStyle w:val="4"/>
        <w:tabs>
          <w:tab w:val="left" w:pos="7259"/>
        </w:tabs>
        <w:spacing w:before="279" w:line="396" w:lineRule="auto"/>
        <w:ind w:left="1160" w:right="2039" w:hanging="780"/>
      </w:pPr>
      <w:r>
        <w:rPr>
          <w:rFonts w:ascii="Arial" w:hAnsi="Arial" w:eastAsia="Arial"/>
        </w:rPr>
        <w:t>44</w:t>
      </w:r>
      <w:r>
        <w:t>、梯子是电工在高处作业的常备工具。</w:t>
      </w:r>
      <w:r>
        <w:tab/>
      </w:r>
      <w:r>
        <w:t>在单梯子工作时，</w:t>
      </w:r>
      <w:r>
        <w:rPr>
          <w:spacing w:val="-60"/>
        </w:rPr>
        <w:t xml:space="preserve"> </w:t>
      </w:r>
      <w:r>
        <w:t>梯子与地面的夹角</w:t>
      </w:r>
      <w:r>
        <w:rPr>
          <w:spacing w:val="-18"/>
        </w:rPr>
        <w:t>应</w:t>
      </w:r>
      <w:r>
        <w:t>在多少度左右？（</w:t>
      </w:r>
      <w:r>
        <w:rPr>
          <w:spacing w:val="19"/>
        </w:rPr>
        <w:t xml:space="preserve"> </w:t>
      </w:r>
      <w:r>
        <w:rPr>
          <w:rFonts w:ascii="Arial" w:hAnsi="Arial" w:eastAsia="Arial"/>
        </w:rPr>
        <w:t>60</w:t>
      </w:r>
      <w:r>
        <w:t>°）。</w:t>
      </w:r>
    </w:p>
    <w:p>
      <w:pPr>
        <w:pStyle w:val="4"/>
        <w:spacing w:line="459" w:lineRule="exact"/>
      </w:pPr>
      <w:r>
        <w:rPr>
          <w:rFonts w:ascii="Arial" w:eastAsia="Arial"/>
        </w:rPr>
        <w:t>45</w:t>
      </w:r>
      <w:r>
        <w:t>、电力维修工人露天作业， 遭雷击伤害而从高处坠落， 此类事故属于何种事故</w:t>
      </w:r>
    </w:p>
    <w:p>
      <w:pPr>
        <w:spacing w:after="0" w:line="459" w:lineRule="exact"/>
        <w:sectPr>
          <w:pgSz w:w="19120" w:h="27060"/>
          <w:pgMar w:top="2480" w:right="1080" w:bottom="280" w:left="2500" w:header="720" w:footer="720" w:gutter="0"/>
          <w:cols w:space="720" w:num="1"/>
        </w:sectPr>
      </w:pPr>
    </w:p>
    <w:p>
      <w:pPr>
        <w:pStyle w:val="4"/>
        <w:spacing w:before="20"/>
        <w:ind w:left="1160"/>
      </w:pPr>
      <w:r>
        <w:t>类别？（触电事故）。</w:t>
      </w:r>
    </w:p>
    <w:p>
      <w:pPr>
        <w:pStyle w:val="4"/>
        <w:tabs>
          <w:tab w:val="left" w:pos="6479"/>
          <w:tab w:val="left" w:pos="11799"/>
        </w:tabs>
        <w:spacing w:before="278" w:line="396" w:lineRule="auto"/>
        <w:ind w:left="1160" w:right="1939" w:hanging="780"/>
      </w:pPr>
      <w:r>
        <w:rPr>
          <w:rFonts w:ascii="Arial" w:hAnsi="Arial" w:eastAsia="Arial"/>
        </w:rPr>
        <w:t>46</w:t>
      </w:r>
      <w:r>
        <w:t>、职工必须做到</w:t>
      </w:r>
      <w:r>
        <w:rPr>
          <w:spacing w:val="-61"/>
        </w:rPr>
        <w:t xml:space="preserve"> </w:t>
      </w:r>
      <w:r>
        <w:t>“三个熟悉”</w:t>
      </w:r>
      <w:r>
        <w:rPr>
          <w:spacing w:val="-80"/>
        </w:rPr>
        <w:t xml:space="preserve"> </w:t>
      </w:r>
      <w:r>
        <w:t>指的是什么？</w:t>
      </w:r>
      <w:r>
        <w:rPr>
          <w:spacing w:val="-61"/>
        </w:rPr>
        <w:t xml:space="preserve"> </w:t>
      </w:r>
      <w:r>
        <w:t>（熟悉本岗位安全技术操作规程或安全作业标准；</w:t>
      </w:r>
      <w:r>
        <w:rPr>
          <w:spacing w:val="-80"/>
        </w:rPr>
        <w:t xml:space="preserve"> </w:t>
      </w:r>
      <w:r>
        <w:t>熟悉本岗位和作业区域的危险源以及控制措施；</w:t>
      </w:r>
      <w:r>
        <w:tab/>
      </w:r>
      <w:r>
        <w:t>熟悉本岗</w:t>
      </w:r>
      <w:r>
        <w:rPr>
          <w:spacing w:val="-18"/>
        </w:rPr>
        <w:t>位</w:t>
      </w:r>
      <w:r>
        <w:t>安全生产特点和设备技术性能，</w:t>
      </w:r>
      <w:r>
        <w:tab/>
      </w:r>
      <w:r>
        <w:t>并能熟练操作，</w:t>
      </w:r>
      <w:r>
        <w:rPr>
          <w:spacing w:val="-80"/>
        </w:rPr>
        <w:t xml:space="preserve"> </w:t>
      </w:r>
      <w:r>
        <w:t>发生意外或紧急情况时能够采取应急处置措施）。</w:t>
      </w:r>
    </w:p>
    <w:p>
      <w:pPr>
        <w:pStyle w:val="4"/>
        <w:tabs>
          <w:tab w:val="left" w:pos="8699"/>
        </w:tabs>
        <w:spacing w:line="384" w:lineRule="auto"/>
        <w:ind w:left="1160" w:right="2519" w:hanging="780"/>
      </w:pPr>
      <w:r>
        <w:rPr>
          <w:rFonts w:ascii="Arial" w:hAnsi="Arial" w:eastAsia="Arial"/>
        </w:rPr>
        <w:t>47</w:t>
      </w:r>
      <w:r>
        <w:t>、职工在上班期间必须坚持的“五个互相”的原则指的是什么？（互相监督</w:t>
      </w:r>
      <w:r>
        <w:rPr>
          <w:spacing w:val="-18"/>
        </w:rPr>
        <w:t>、</w:t>
      </w:r>
      <w:r>
        <w:t>互相检查、互相帮助、互相保护、互相提醒）</w:t>
      </w:r>
      <w:r>
        <w:tab/>
      </w:r>
      <w:r>
        <w:t>。</w:t>
      </w:r>
    </w:p>
    <w:p>
      <w:pPr>
        <w:pStyle w:val="4"/>
        <w:tabs>
          <w:tab w:val="left" w:pos="9079"/>
          <w:tab w:val="left" w:pos="12179"/>
          <w:tab w:val="left" w:pos="12579"/>
        </w:tabs>
        <w:spacing w:before="20" w:line="391" w:lineRule="auto"/>
        <w:ind w:left="1160" w:right="1879" w:hanging="780"/>
      </w:pPr>
      <w:r>
        <w:rPr>
          <w:rFonts w:ascii="Arial" w:hAnsi="Arial" w:eastAsia="Arial"/>
        </w:rPr>
        <w:t>48</w:t>
      </w:r>
      <w:r>
        <w:t>、上岗作业“五不准”指的是什么？（不准私自脱岗、离岗、串岗或在未经指  定的区域休息；不准在班前班中饮酒、现场打盹、睡觉、闲谈、打闹及干与  本岗位职责以外的事； 不准触动或开关岗位职责以外的机电设备、</w:t>
      </w:r>
      <w:r>
        <w:tab/>
      </w:r>
      <w:r>
        <w:t>仪器仪表和各种阀门；</w:t>
      </w:r>
      <w:r>
        <w:rPr>
          <w:spacing w:val="-100"/>
        </w:rPr>
        <w:t xml:space="preserve"> </w:t>
      </w:r>
      <w:r>
        <w:t>不准在机电设备运行中进行清扫及隔机传递工具物品；</w:t>
      </w:r>
      <w:r>
        <w:tab/>
      </w:r>
      <w:r>
        <w:tab/>
      </w:r>
      <w:r>
        <w:t>不准</w:t>
      </w:r>
      <w:r>
        <w:rPr>
          <w:spacing w:val="-18"/>
        </w:rPr>
        <w:t>私</w:t>
      </w:r>
      <w:r>
        <w:t>自携带火种进入易燃易爆区域并在该区域抽烟）</w:t>
      </w:r>
      <w:r>
        <w:tab/>
      </w:r>
      <w:r>
        <w:t>。</w:t>
      </w:r>
    </w:p>
    <w:p>
      <w:pPr>
        <w:pStyle w:val="4"/>
        <w:tabs>
          <w:tab w:val="left" w:pos="7579"/>
        </w:tabs>
        <w:spacing w:before="1" w:line="396" w:lineRule="auto"/>
        <w:ind w:left="1160" w:right="2199" w:hanging="780"/>
      </w:pPr>
      <w:r>
        <w:rPr>
          <w:rFonts w:ascii="Arial" w:eastAsia="Arial"/>
        </w:rPr>
        <w:t>49</w:t>
      </w:r>
      <w:r>
        <w:t>、根据国家现行职业卫生监管工作分工，</w:t>
      </w:r>
      <w:r>
        <w:tab/>
      </w:r>
      <w:r>
        <w:t>作业场所职业卫生的监督检查由哪</w:t>
      </w:r>
      <w:r>
        <w:rPr>
          <w:spacing w:val="-18"/>
        </w:rPr>
        <w:t>个</w:t>
      </w:r>
      <w:r>
        <w:t>管理部门负责？（国家安全生产监管总局）。</w:t>
      </w:r>
    </w:p>
    <w:p>
      <w:pPr>
        <w:pStyle w:val="4"/>
        <w:spacing w:line="391" w:lineRule="auto"/>
        <w:ind w:left="1160" w:right="1879" w:hanging="780"/>
        <w:jc w:val="both"/>
      </w:pPr>
      <w:r>
        <w:rPr>
          <w:rFonts w:ascii="Arial" w:eastAsia="Arial"/>
        </w:rPr>
        <w:t>50</w:t>
      </w:r>
      <w:r>
        <w:rPr>
          <w:spacing w:val="-16"/>
        </w:rPr>
        <w:t xml:space="preserve">、制定《职业病防治法》 的目的是什么？ </w:t>
      </w:r>
      <w:r>
        <w:t>（</w:t>
      </w:r>
      <w:r>
        <w:rPr>
          <w:spacing w:val="-10"/>
        </w:rPr>
        <w:t xml:space="preserve">为了预防、 控制和消除职业病危害， </w:t>
      </w:r>
      <w:r>
        <w:rPr>
          <w:spacing w:val="-5"/>
        </w:rPr>
        <w:t>防治职业病， 保护劳动者健康及其相关权益， 促进经济发展， 根据宪法而制定。）</w:t>
      </w:r>
    </w:p>
    <w:p>
      <w:pPr>
        <w:pStyle w:val="4"/>
        <w:spacing w:line="446" w:lineRule="exact"/>
        <w:jc w:val="both"/>
      </w:pPr>
      <w:r>
        <w:rPr>
          <w:rFonts w:ascii="Arial" w:eastAsia="Arial"/>
        </w:rPr>
        <w:t>51</w:t>
      </w:r>
      <w:r>
        <w:t>、被酸碱灼伤后， 应采取什么紧急措施？ （脱去被污染的衣服， 用大量清水冲</w:t>
      </w:r>
    </w:p>
    <w:p>
      <w:pPr>
        <w:pStyle w:val="4"/>
        <w:spacing w:before="297"/>
        <w:ind w:left="1160"/>
      </w:pPr>
      <w:r>
        <w:t>洗）。</w:t>
      </w:r>
    </w:p>
    <w:p>
      <w:pPr>
        <w:pStyle w:val="4"/>
        <w:spacing w:before="298"/>
      </w:pPr>
      <w:r>
        <w:rPr>
          <w:rFonts w:ascii="Arial" w:eastAsia="Arial"/>
        </w:rPr>
        <w:t>52</w:t>
      </w:r>
      <w:r>
        <w:t>、手用工具放在工作台边缘存在何种隐患？（工具易坠落伤人）。</w:t>
      </w:r>
    </w:p>
    <w:p>
      <w:pPr>
        <w:pStyle w:val="4"/>
        <w:spacing w:before="279"/>
      </w:pPr>
      <w:r>
        <w:rPr>
          <w:rFonts w:ascii="Arial" w:eastAsia="Arial"/>
        </w:rPr>
        <w:t>53</w:t>
      </w:r>
      <w:r>
        <w:t>、新员工的三级安全教育指的是？（厂级教育、车间教育和班组教育）。</w:t>
      </w:r>
    </w:p>
    <w:p>
      <w:pPr>
        <w:pStyle w:val="4"/>
        <w:spacing w:before="299"/>
      </w:pPr>
      <w:r>
        <w:rPr>
          <w:rFonts w:ascii="Arial" w:eastAsia="Arial"/>
        </w:rPr>
        <w:t>54</w:t>
      </w:r>
      <w:r>
        <w:t>、可用于电器着火的灭火方法有哪些？（干粉灭火器、用沙土灭火）。</w:t>
      </w:r>
    </w:p>
    <w:p>
      <w:pPr>
        <w:pStyle w:val="4"/>
        <w:spacing w:before="279" w:line="405" w:lineRule="auto"/>
        <w:ind w:left="1160" w:right="2519" w:hanging="780"/>
      </w:pPr>
      <w:r>
        <w:rPr>
          <w:rFonts w:ascii="Arial" w:eastAsia="Arial"/>
        </w:rPr>
        <w:t>55</w:t>
      </w:r>
      <w:r>
        <w:t>、在上下班、因工外出或者工作调动途中遭受非本人责任的意外事故或者患疾病死亡的能否申请请工伤保险？（能）。</w:t>
      </w:r>
    </w:p>
    <w:p>
      <w:pPr>
        <w:pStyle w:val="4"/>
        <w:spacing w:line="422" w:lineRule="exact"/>
      </w:pPr>
      <w:r>
        <w:rPr>
          <w:rFonts w:ascii="Arial" w:eastAsia="Arial"/>
        </w:rPr>
        <w:t>56</w:t>
      </w:r>
      <w:r>
        <w:t xml:space="preserve">、发现煤气中毒人员 </w:t>
      </w:r>
      <w:r>
        <w:rPr>
          <w:rFonts w:ascii="Arial" w:eastAsia="Arial"/>
        </w:rPr>
        <w:t xml:space="preserve">, </w:t>
      </w:r>
      <w:r>
        <w:t xml:space="preserve">应采用什么急救方法？ （迅速打开门窗通风 </w:t>
      </w:r>
      <w:r>
        <w:rPr>
          <w:rFonts w:ascii="Arial" w:eastAsia="Arial"/>
        </w:rPr>
        <w:t xml:space="preserve">, </w:t>
      </w:r>
      <w:r>
        <w:t>并将病人送</w:t>
      </w:r>
    </w:p>
    <w:p>
      <w:pPr>
        <w:pStyle w:val="4"/>
        <w:tabs>
          <w:tab w:val="left" w:pos="4059"/>
        </w:tabs>
        <w:spacing w:before="298"/>
        <w:ind w:left="1160"/>
      </w:pPr>
      <w:r>
        <w:t>到新鲜空气环境</w:t>
      </w:r>
      <w:r>
        <w:tab/>
      </w:r>
      <w:r>
        <w:rPr>
          <w:spacing w:val="-180"/>
        </w:rPr>
        <w:t>）</w:t>
      </w:r>
      <w:r>
        <w:t>。</w:t>
      </w:r>
    </w:p>
    <w:p>
      <w:pPr>
        <w:pStyle w:val="4"/>
        <w:tabs>
          <w:tab w:val="left" w:pos="10999"/>
        </w:tabs>
        <w:spacing w:before="279" w:line="396" w:lineRule="auto"/>
        <w:ind w:left="1160" w:right="2339" w:hanging="780"/>
      </w:pPr>
      <w:r>
        <w:rPr>
          <w:rFonts w:ascii="Arial" w:eastAsia="Arial"/>
        </w:rPr>
        <w:t>57</w:t>
      </w:r>
      <w:r>
        <w:t>、按照《安全生产法》</w:t>
      </w:r>
      <w:r>
        <w:rPr>
          <w:spacing w:val="-41"/>
        </w:rPr>
        <w:t xml:space="preserve"> </w:t>
      </w:r>
      <w:r>
        <w:t>规定，</w:t>
      </w:r>
      <w:r>
        <w:rPr>
          <w:spacing w:val="-141"/>
        </w:rPr>
        <w:t xml:space="preserve"> </w:t>
      </w:r>
      <w:r>
        <w:t>生产经营单位在较大危险因素的生产经营场所</w:t>
      </w:r>
      <w:r>
        <w:rPr>
          <w:spacing w:val="-18"/>
        </w:rPr>
        <w:t>和</w:t>
      </w:r>
      <w:r>
        <w:t>有关设施设备上应当有什么设置？（明显的安全警示标志）</w:t>
      </w:r>
      <w:r>
        <w:tab/>
      </w:r>
      <w:r>
        <w:t>。</w:t>
      </w:r>
    </w:p>
    <w:p>
      <w:pPr>
        <w:pStyle w:val="4"/>
        <w:tabs>
          <w:tab w:val="left" w:pos="12599"/>
        </w:tabs>
        <w:spacing w:line="459" w:lineRule="exact"/>
      </w:pPr>
      <w:r>
        <w:rPr>
          <w:rFonts w:ascii="Arial" w:eastAsia="Arial"/>
        </w:rPr>
        <w:t>58</w:t>
      </w:r>
      <w:r>
        <w:t>、《安全生产法》</w:t>
      </w:r>
      <w:r>
        <w:rPr>
          <w:spacing w:val="-41"/>
        </w:rPr>
        <w:t xml:space="preserve"> </w:t>
      </w:r>
      <w:r>
        <w:t>立法的目的是什么？</w:t>
      </w:r>
      <w:r>
        <w:rPr>
          <w:spacing w:val="19"/>
        </w:rPr>
        <w:t xml:space="preserve"> </w:t>
      </w:r>
      <w:r>
        <w:t>（为了加强安全生产监督管理，</w:t>
      </w:r>
      <w:r>
        <w:tab/>
      </w:r>
      <w:r>
        <w:t>防止和</w:t>
      </w:r>
    </w:p>
    <w:p>
      <w:pPr>
        <w:spacing w:after="0" w:line="459" w:lineRule="exact"/>
        <w:sectPr>
          <w:pgSz w:w="19120" w:h="27060"/>
          <w:pgMar w:top="2480" w:right="1080" w:bottom="280" w:left="2500" w:header="720" w:footer="720" w:gutter="0"/>
          <w:cols w:space="720" w:num="1"/>
        </w:sectPr>
      </w:pPr>
    </w:p>
    <w:p>
      <w:pPr>
        <w:pStyle w:val="4"/>
        <w:tabs>
          <w:tab w:val="left" w:pos="12159"/>
        </w:tabs>
        <w:spacing w:before="20"/>
        <w:ind w:left="1160"/>
      </w:pPr>
      <w:r>
        <w:t>减少生产安全事故，保障人民群众生命财产安全，促进经济发展。</w:t>
      </w:r>
      <w:r>
        <w:tab/>
      </w:r>
      <w:r>
        <w:t>）</w:t>
      </w:r>
    </w:p>
    <w:p>
      <w:pPr>
        <w:pStyle w:val="4"/>
        <w:spacing w:before="278"/>
      </w:pPr>
      <w:r>
        <w:rPr>
          <w:rFonts w:ascii="Arial" w:eastAsia="Arial"/>
        </w:rPr>
        <w:t>59</w:t>
      </w:r>
      <w:r>
        <w:t>、搭设脚手架的人员必须有何种穿戴？（系安全带，戴安全帽，穿防滑鞋。）</w:t>
      </w:r>
    </w:p>
    <w:p>
      <w:pPr>
        <w:pStyle w:val="4"/>
        <w:tabs>
          <w:tab w:val="left" w:pos="12559"/>
        </w:tabs>
        <w:spacing w:before="299"/>
      </w:pPr>
      <w:r>
        <w:rPr>
          <w:rFonts w:ascii="Arial" w:eastAsia="Arial"/>
        </w:rPr>
        <w:t>60</w:t>
      </w:r>
      <w:r>
        <w:t>、安全生产检查包括哪些内容？（查思想、查管理、查隐患、查落实）</w:t>
      </w:r>
      <w:r>
        <w:tab/>
      </w:r>
      <w:r>
        <w:t>。</w:t>
      </w:r>
    </w:p>
    <w:p>
      <w:pPr>
        <w:pStyle w:val="4"/>
        <w:spacing w:before="299" w:line="396" w:lineRule="auto"/>
        <w:ind w:left="1160" w:right="2519" w:hanging="780"/>
      </w:pPr>
      <w:r>
        <w:rPr>
          <w:rFonts w:ascii="Arial" w:hAnsi="Arial" w:eastAsia="Arial"/>
        </w:rPr>
        <w:t>61</w:t>
      </w:r>
      <w:r>
        <w:t>、“三点控制”安全管理中的三点指的是什么？（</w:t>
      </w:r>
      <w:r>
        <w:rPr>
          <w:spacing w:val="-2"/>
        </w:rPr>
        <w:t>危险点、危害点，事故多发</w:t>
      </w:r>
      <w:r>
        <w:rPr>
          <w:spacing w:val="-70"/>
        </w:rPr>
        <w:t>点。</w:t>
      </w:r>
      <w:r>
        <w:t>）</w:t>
      </w:r>
    </w:p>
    <w:p>
      <w:pPr>
        <w:pStyle w:val="4"/>
        <w:tabs>
          <w:tab w:val="left" w:pos="10139"/>
        </w:tabs>
        <w:spacing w:line="459" w:lineRule="exact"/>
      </w:pPr>
      <w:r>
        <w:rPr>
          <w:rFonts w:ascii="Arial" w:eastAsia="Arial"/>
        </w:rPr>
        <w:t>62</w:t>
      </w:r>
      <w:r>
        <w:t>、特别重大事故隐患是如何界定的？（指可能造成死亡</w:t>
      </w:r>
      <w:r>
        <w:tab/>
      </w:r>
      <w:r>
        <w:rPr>
          <w:rFonts w:ascii="Arial" w:eastAsia="Arial"/>
        </w:rPr>
        <w:t>10</w:t>
      </w:r>
      <w:r>
        <w:rPr>
          <w:rFonts w:ascii="Arial" w:eastAsia="Arial"/>
          <w:spacing w:val="-2"/>
        </w:rPr>
        <w:t xml:space="preserve"> </w:t>
      </w:r>
      <w:r>
        <w:t>人以上，或直接经</w:t>
      </w:r>
    </w:p>
    <w:p>
      <w:pPr>
        <w:pStyle w:val="4"/>
        <w:spacing w:before="279"/>
        <w:ind w:left="1160"/>
      </w:pPr>
      <w:r>
        <w:rPr>
          <w:spacing w:val="-6"/>
        </w:rPr>
        <w:t xml:space="preserve">济损失 </w:t>
      </w:r>
      <w:r>
        <w:rPr>
          <w:rFonts w:ascii="Arial" w:eastAsia="Arial"/>
        </w:rPr>
        <w:t xml:space="preserve">500 </w:t>
      </w:r>
      <w:r>
        <w:t>万元以上的事故隐患）</w:t>
      </w:r>
      <w:r>
        <w:rPr>
          <w:spacing w:val="-60"/>
        </w:rPr>
        <w:t xml:space="preserve"> 。</w:t>
      </w:r>
    </w:p>
    <w:p>
      <w:pPr>
        <w:pStyle w:val="4"/>
        <w:tabs>
          <w:tab w:val="left" w:pos="10279"/>
          <w:tab w:val="left" w:pos="11399"/>
        </w:tabs>
        <w:spacing w:before="298" w:line="384" w:lineRule="auto"/>
        <w:ind w:left="1160" w:right="2019" w:hanging="780"/>
      </w:pPr>
      <w:r>
        <w:rPr>
          <w:rFonts w:ascii="Arial" w:eastAsia="Arial"/>
        </w:rPr>
        <w:t>63</w:t>
      </w:r>
      <w:r>
        <w:t>、事故应急救援系统中的后勤保障组织的主要负责什么？</w:t>
      </w:r>
      <w:r>
        <w:tab/>
      </w:r>
      <w:r>
        <w:t>（主要负责应急救</w:t>
      </w:r>
      <w:r>
        <w:rPr>
          <w:spacing w:val="-18"/>
        </w:rPr>
        <w:t>援</w:t>
      </w:r>
      <w:r>
        <w:t>所需的各种设备、设施、物资以及生活、医药等的后勤保障）</w:t>
      </w:r>
      <w:r>
        <w:tab/>
      </w:r>
      <w:r>
        <w:t>。</w:t>
      </w:r>
    </w:p>
    <w:p>
      <w:pPr>
        <w:pStyle w:val="4"/>
        <w:tabs>
          <w:tab w:val="left" w:pos="12179"/>
        </w:tabs>
        <w:spacing w:before="24" w:line="391" w:lineRule="auto"/>
        <w:ind w:left="1160" w:right="1919" w:hanging="780"/>
      </w:pPr>
      <w:r>
        <w:rPr>
          <w:rFonts w:ascii="Arial" w:eastAsia="Arial"/>
        </w:rPr>
        <w:t>64</w:t>
      </w:r>
      <w:r>
        <w:t>、国家标准规定的安全色有哪几种颜色？其含义是什么？（安全色为红、蓝、  黄、绿四种颜色。其含义是：红色表示禁止、停止（也表示停止）</w:t>
      </w:r>
      <w:r>
        <w:tab/>
      </w:r>
      <w:r>
        <w:t>：不准</w:t>
      </w:r>
      <w:r>
        <w:rPr>
          <w:spacing w:val="-18"/>
        </w:rPr>
        <w:t>或</w:t>
      </w:r>
      <w:r>
        <w:t>制止人们的某种行动；蓝色表示指令，必须遵守规定；黄色表示警告，使人</w:t>
      </w:r>
    </w:p>
    <w:p>
      <w:pPr>
        <w:pStyle w:val="4"/>
        <w:spacing w:before="5"/>
        <w:ind w:left="1160"/>
      </w:pPr>
      <w:r>
        <w:t>们注意可能发生的危险； 绿色表示提示、安全状态和通行， 示意目标的方向。）</w:t>
      </w:r>
    </w:p>
    <w:p>
      <w:pPr>
        <w:pStyle w:val="4"/>
        <w:tabs>
          <w:tab w:val="left" w:pos="7579"/>
          <w:tab w:val="left" w:pos="7739"/>
          <w:tab w:val="left" w:pos="8899"/>
          <w:tab w:val="left" w:pos="9159"/>
          <w:tab w:val="left" w:pos="11659"/>
          <w:tab w:val="left" w:pos="12199"/>
        </w:tabs>
        <w:spacing w:before="299" w:line="391" w:lineRule="auto"/>
        <w:ind w:left="1160" w:right="1899" w:hanging="780"/>
      </w:pPr>
      <w:r>
        <w:rPr>
          <w:rFonts w:ascii="Arial" w:eastAsia="Arial"/>
        </w:rPr>
        <w:t>65</w:t>
      </w:r>
      <w:r>
        <w:t>、《安全生产法》规定从业人员有那些权利？（</w:t>
      </w:r>
      <w:r>
        <w:tab/>
      </w:r>
      <w:r>
        <w:rPr>
          <w:rFonts w:ascii="Arial" w:eastAsia="Arial"/>
        </w:rPr>
        <w:t>1</w:t>
      </w:r>
      <w:r>
        <w:t>）有依法获得工伤社会保险的权利；</w:t>
      </w:r>
      <w:r>
        <w:rPr>
          <w:spacing w:val="-121"/>
        </w:rPr>
        <w:t xml:space="preserve"> </w:t>
      </w:r>
      <w:r>
        <w:rPr>
          <w:rFonts w:ascii="Arial" w:eastAsia="Arial"/>
        </w:rPr>
        <w:t>2</w:t>
      </w:r>
      <w:r>
        <w:t>）有了解作业场所和工作岗位存在危险因素的权利；</w:t>
      </w:r>
      <w:r>
        <w:tab/>
      </w:r>
      <w:r>
        <w:rPr>
          <w:rFonts w:ascii="Arial" w:eastAsia="Arial"/>
          <w:spacing w:val="-11"/>
        </w:rPr>
        <w:t>3</w:t>
      </w:r>
      <w:r>
        <w:rPr>
          <w:spacing w:val="-11"/>
        </w:rPr>
        <w:t>）</w:t>
      </w:r>
      <w:r>
        <w:t>有了解</w:t>
      </w:r>
      <w:r>
        <w:rPr>
          <w:spacing w:val="-18"/>
        </w:rPr>
        <w:t>和</w:t>
      </w:r>
      <w:r>
        <w:t>掌握事故的防范措施和事故应急措施，</w:t>
      </w:r>
      <w:r>
        <w:tab/>
      </w:r>
      <w:r>
        <w:t xml:space="preserve">并对本单位的安全生产工作提出意见和建议的权利； </w:t>
      </w:r>
      <w:r>
        <w:rPr>
          <w:spacing w:val="40"/>
        </w:rPr>
        <w:t xml:space="preserve"> </w:t>
      </w:r>
      <w:r>
        <w:rPr>
          <w:rFonts w:ascii="Arial" w:eastAsia="Arial"/>
        </w:rPr>
        <w:t>4</w:t>
      </w:r>
      <w:r>
        <w:t>）有对安全生产工作中存在问题提出批评、检举、控告的权利</w:t>
      </w:r>
      <w:r>
        <w:rPr>
          <w:spacing w:val="20"/>
        </w:rPr>
        <w:t>，</w:t>
      </w:r>
      <w:r>
        <w:t>有拒绝违章指挥和强令冒险作业的权利。</w:t>
      </w:r>
      <w:r>
        <w:tab/>
      </w:r>
      <w:r>
        <w:tab/>
      </w:r>
      <w:r>
        <w:rPr>
          <w:rFonts w:ascii="Arial" w:eastAsia="Arial"/>
          <w:spacing w:val="-11"/>
        </w:rPr>
        <w:t>5</w:t>
      </w:r>
      <w:r>
        <w:rPr>
          <w:spacing w:val="-11"/>
        </w:rPr>
        <w:t>）</w:t>
      </w:r>
      <w:r>
        <w:t>发现直接危及</w:t>
      </w:r>
      <w:r>
        <w:tab/>
      </w:r>
      <w:r>
        <w:t>人身安</w:t>
      </w:r>
      <w:r>
        <w:rPr>
          <w:spacing w:val="-18"/>
        </w:rPr>
        <w:t>全</w:t>
      </w:r>
      <w:r>
        <w:t>紧急情况时，有进行紧急避险的权利；</w:t>
      </w:r>
      <w:r>
        <w:tab/>
      </w:r>
      <w:r>
        <w:tab/>
      </w:r>
      <w:r>
        <w:rPr>
          <w:rFonts w:ascii="Arial" w:eastAsia="Arial"/>
        </w:rPr>
        <w:t>6</w:t>
      </w:r>
      <w:r>
        <w:t>）因生产安全事故受到损害时，除依法享有工伤社会保险外，还有依照相关规定向本单位提出赔偿要求的权</w:t>
      </w:r>
    </w:p>
    <w:p>
      <w:pPr>
        <w:pStyle w:val="4"/>
        <w:spacing w:line="458" w:lineRule="exact"/>
        <w:ind w:left="1160"/>
      </w:pPr>
      <w:r>
        <w:rPr>
          <w:spacing w:val="-70"/>
        </w:rPr>
        <w:t>利。</w:t>
      </w:r>
      <w:r>
        <w:t>）</w:t>
      </w:r>
    </w:p>
    <w:p>
      <w:pPr>
        <w:pStyle w:val="4"/>
        <w:tabs>
          <w:tab w:val="left" w:pos="8139"/>
          <w:tab w:val="left" w:pos="8939"/>
          <w:tab w:val="left" w:pos="12159"/>
        </w:tabs>
        <w:spacing w:before="298" w:line="393" w:lineRule="auto"/>
        <w:ind w:left="1160" w:right="1999" w:hanging="780"/>
      </w:pPr>
      <w:r>
        <w:rPr>
          <w:rFonts w:ascii="Arial" w:eastAsia="Arial"/>
        </w:rPr>
        <w:t>66</w:t>
      </w:r>
      <w:r>
        <w:t>、《安全生产法》规定从业人员有那些义务？</w:t>
      </w:r>
      <w:r>
        <w:rPr>
          <w:spacing w:val="-22"/>
        </w:rPr>
        <w:t xml:space="preserve"> </w:t>
      </w:r>
      <w:r>
        <w:t>（遵守国家有关安全生产的法律</w:t>
      </w:r>
      <w:r>
        <w:rPr>
          <w:spacing w:val="-18"/>
        </w:rPr>
        <w:t>、</w:t>
      </w:r>
      <w:r>
        <w:t>法规和规章；</w:t>
      </w:r>
      <w:r>
        <w:rPr>
          <w:spacing w:val="142"/>
        </w:rPr>
        <w:t xml:space="preserve"> </w:t>
      </w:r>
      <w:r>
        <w:rPr>
          <w:rFonts w:ascii="Arial" w:eastAsia="Arial"/>
          <w:spacing w:val="-11"/>
        </w:rPr>
        <w:t>2</w:t>
      </w:r>
      <w:r>
        <w:rPr>
          <w:spacing w:val="-11"/>
        </w:rPr>
        <w:t>）</w:t>
      </w:r>
      <w:r>
        <w:t>严格遵守本单位安全生产规章制度和操作规程，服从安全管理；</w:t>
      </w:r>
      <w:r>
        <w:rPr>
          <w:spacing w:val="-140"/>
        </w:rPr>
        <w:t xml:space="preserve"> </w:t>
      </w:r>
      <w:r>
        <w:rPr>
          <w:rFonts w:ascii="Arial" w:eastAsia="Arial"/>
          <w:spacing w:val="-11"/>
        </w:rPr>
        <w:t>3</w:t>
      </w:r>
      <w:r>
        <w:rPr>
          <w:spacing w:val="-11"/>
        </w:rPr>
        <w:t>）</w:t>
      </w:r>
      <w:r>
        <w:t>应当正确佩戴和使用劳动防护用品；</w:t>
      </w:r>
      <w:r>
        <w:tab/>
      </w:r>
      <w:r>
        <w:rPr>
          <w:rFonts w:ascii="Arial" w:eastAsia="Arial"/>
        </w:rPr>
        <w:t>4</w:t>
      </w:r>
      <w:r>
        <w:t>）自觉接受本单位安全生产教育和培训，掌握必要的安全生产知识；</w:t>
      </w:r>
      <w:r>
        <w:tab/>
      </w:r>
      <w:r>
        <w:rPr>
          <w:rFonts w:ascii="Arial" w:eastAsia="Arial"/>
          <w:spacing w:val="-11"/>
        </w:rPr>
        <w:t>5</w:t>
      </w:r>
      <w:r>
        <w:rPr>
          <w:spacing w:val="-11"/>
        </w:rPr>
        <w:t>）</w:t>
      </w:r>
      <w:r>
        <w:t>在生产过程中发现事故隐患或其它不安全因素，应立即向现场安管人员或者本单位负责人报告。</w:t>
      </w:r>
      <w:r>
        <w:tab/>
      </w:r>
      <w:r>
        <w:t>）</w:t>
      </w:r>
    </w:p>
    <w:p>
      <w:pPr>
        <w:pStyle w:val="4"/>
        <w:tabs>
          <w:tab w:val="left" w:pos="7679"/>
        </w:tabs>
        <w:spacing w:line="439" w:lineRule="exact"/>
      </w:pPr>
      <w:r>
        <w:rPr>
          <w:rFonts w:ascii="Arial" w:eastAsia="Arial"/>
        </w:rPr>
        <w:t>67</w:t>
      </w:r>
      <w:r>
        <w:t>、在哪些场合工作必须系好安全带？（１</w:t>
      </w:r>
      <w:r>
        <w:tab/>
      </w:r>
      <w:r>
        <w:rPr>
          <w:rFonts w:ascii="Arial" w:eastAsia="Arial"/>
        </w:rPr>
        <w:t>.</w:t>
      </w:r>
      <w:r>
        <w:rPr>
          <w:rFonts w:ascii="Arial" w:eastAsia="Arial"/>
          <w:spacing w:val="-1"/>
        </w:rPr>
        <w:t xml:space="preserve"> </w:t>
      </w:r>
      <w:r>
        <w:t>在坝顶、陡坡、屋顶、悬崖、杆塔、</w:t>
      </w:r>
    </w:p>
    <w:p>
      <w:pPr>
        <w:pStyle w:val="4"/>
        <w:tabs>
          <w:tab w:val="left" w:pos="7139"/>
        </w:tabs>
        <w:spacing w:before="299" w:line="396" w:lineRule="auto"/>
        <w:ind w:left="1160" w:right="2279"/>
      </w:pPr>
      <w:r>
        <w:t>吊桥及其他危险的边沿进行工作，</w:t>
      </w:r>
      <w:r>
        <w:tab/>
      </w:r>
      <w:r>
        <w:t>临空一面没有装设安全网或防护栏杆</w:t>
      </w:r>
      <w:r>
        <w:rPr>
          <w:spacing w:val="-18"/>
        </w:rPr>
        <w:t xml:space="preserve">， </w:t>
      </w:r>
      <w:r>
        <w:t>必须使用安全带。２</w:t>
      </w:r>
      <w:r>
        <w:rPr>
          <w:spacing w:val="60"/>
        </w:rPr>
        <w:t xml:space="preserve"> </w:t>
      </w:r>
      <w:r>
        <w:rPr>
          <w:rFonts w:ascii="Arial" w:eastAsia="Arial"/>
        </w:rPr>
        <w:t>.</w:t>
      </w:r>
      <w:r>
        <w:rPr>
          <w:rFonts w:ascii="Arial" w:eastAsia="Arial"/>
          <w:spacing w:val="-21"/>
        </w:rPr>
        <w:t xml:space="preserve"> </w:t>
      </w:r>
      <w:r>
        <w:t>在没有脚手架或没有栏杆的脚手架上工作时，高度超</w:t>
      </w:r>
    </w:p>
    <w:p>
      <w:pPr>
        <w:spacing w:after="0" w:line="396" w:lineRule="auto"/>
        <w:sectPr>
          <w:pgSz w:w="19120" w:h="27060"/>
          <w:pgMar w:top="2480" w:right="1080" w:bottom="280" w:left="2500" w:header="720" w:footer="720" w:gutter="0"/>
          <w:cols w:space="720" w:num="1"/>
        </w:sectPr>
      </w:pPr>
    </w:p>
    <w:p>
      <w:pPr>
        <w:pStyle w:val="4"/>
        <w:tabs>
          <w:tab w:val="left" w:pos="3099"/>
          <w:tab w:val="left" w:pos="6479"/>
          <w:tab w:val="left" w:pos="7139"/>
          <w:tab w:val="left" w:pos="9679"/>
          <w:tab w:val="left" w:pos="12759"/>
          <w:tab w:val="left" w:pos="13159"/>
        </w:tabs>
        <w:spacing w:before="40" w:line="391" w:lineRule="auto"/>
        <w:ind w:left="1160" w:right="1839"/>
      </w:pPr>
      <w:r>
        <w:t>过１</w:t>
      </w:r>
      <w:r>
        <w:rPr>
          <w:spacing w:val="-120"/>
        </w:rPr>
        <w:t xml:space="preserve"> </w:t>
      </w:r>
      <w:r>
        <w:rPr>
          <w:rFonts w:ascii="Arial" w:eastAsia="Arial"/>
        </w:rPr>
        <w:t>.</w:t>
      </w:r>
      <w:r>
        <w:rPr>
          <w:rFonts w:ascii="Arial" w:eastAsia="Arial"/>
          <w:spacing w:val="-21"/>
        </w:rPr>
        <w:t xml:space="preserve"> </w:t>
      </w:r>
      <w:r>
        <w:t>５米时，必须使用安全带。３</w:t>
      </w:r>
      <w:r>
        <w:tab/>
      </w:r>
      <w:r>
        <w:rPr>
          <w:rFonts w:ascii="Arial" w:eastAsia="Arial"/>
        </w:rPr>
        <w:t>.</w:t>
      </w:r>
      <w:r>
        <w:rPr>
          <w:rFonts w:ascii="Arial" w:eastAsia="Arial"/>
          <w:spacing w:val="-1"/>
        </w:rPr>
        <w:t xml:space="preserve"> </w:t>
      </w:r>
      <w:r>
        <w:t>使用吊篮工作，应使用安全带。４</w:t>
      </w:r>
      <w:r>
        <w:tab/>
      </w:r>
      <w:r>
        <w:tab/>
      </w:r>
      <w:r>
        <w:rPr>
          <w:rFonts w:ascii="Arial" w:eastAsia="Arial"/>
        </w:rPr>
        <w:t>.</w:t>
      </w:r>
      <w:r>
        <w:rPr>
          <w:rFonts w:ascii="Arial" w:eastAsia="Arial"/>
          <w:spacing w:val="-21"/>
        </w:rPr>
        <w:t xml:space="preserve"> </w:t>
      </w:r>
      <w:r>
        <w:rPr>
          <w:spacing w:val="-18"/>
        </w:rPr>
        <w:t>在</w:t>
      </w:r>
      <w:r>
        <w:t>软梯上工作，应使用安全带。５</w:t>
      </w:r>
      <w:r>
        <w:tab/>
      </w:r>
      <w:r>
        <w:rPr>
          <w:rFonts w:ascii="Arial" w:eastAsia="Arial"/>
        </w:rPr>
        <w:t>.</w:t>
      </w:r>
      <w:r>
        <w:rPr>
          <w:rFonts w:ascii="Arial" w:eastAsia="Arial"/>
          <w:spacing w:val="-1"/>
        </w:rPr>
        <w:t xml:space="preserve"> </w:t>
      </w:r>
      <w:r>
        <w:t>在悬崖陡壁工作，应使用安全带。６</w:t>
      </w:r>
      <w:r>
        <w:tab/>
      </w:r>
      <w:r>
        <w:rPr>
          <w:rFonts w:ascii="Arial" w:eastAsia="Arial"/>
        </w:rPr>
        <w:t>.</w:t>
      </w:r>
      <w:r>
        <w:rPr>
          <w:rFonts w:ascii="Arial" w:eastAsia="Arial"/>
          <w:spacing w:val="-1"/>
        </w:rPr>
        <w:t xml:space="preserve"> </w:t>
      </w:r>
      <w:r>
        <w:t>带电作业人员</w:t>
      </w:r>
      <w:r>
        <w:tab/>
      </w:r>
      <w:r>
        <w:t>用绝缘杆操作，应使用绝缘安全带。７</w:t>
      </w:r>
      <w:r>
        <w:tab/>
      </w:r>
      <w:r>
        <w:rPr>
          <w:rFonts w:ascii="Arial" w:eastAsia="Arial"/>
        </w:rPr>
        <w:t>.</w:t>
      </w:r>
      <w:r>
        <w:rPr>
          <w:rFonts w:ascii="Arial" w:eastAsia="Arial"/>
          <w:spacing w:val="-1"/>
        </w:rPr>
        <w:t xml:space="preserve"> </w:t>
      </w:r>
      <w:r>
        <w:t>登杆倒闸操作，应使用安全带。８</w:t>
      </w:r>
      <w:r>
        <w:rPr>
          <w:spacing w:val="-40"/>
        </w:rPr>
        <w:t xml:space="preserve"> </w:t>
      </w:r>
      <w:r>
        <w:rPr>
          <w:rFonts w:ascii="Arial" w:eastAsia="Arial"/>
        </w:rPr>
        <w:t>.</w:t>
      </w:r>
      <w:r>
        <w:rPr>
          <w:rFonts w:ascii="Arial" w:eastAsia="Arial"/>
          <w:spacing w:val="-21"/>
        </w:rPr>
        <w:t xml:space="preserve"> </w:t>
      </w:r>
      <w:r>
        <w:t>在高处悬挂滑车工作，应使用安全带。</w:t>
      </w:r>
    </w:p>
    <w:p>
      <w:pPr>
        <w:pStyle w:val="4"/>
        <w:tabs>
          <w:tab w:val="left" w:pos="9099"/>
        </w:tabs>
        <w:spacing w:before="12" w:line="391" w:lineRule="auto"/>
        <w:ind w:left="1160" w:right="2119" w:hanging="780"/>
      </w:pPr>
      <w:r>
        <w:rPr>
          <w:rFonts w:ascii="Arial" w:hAnsi="Arial" w:eastAsia="Arial"/>
        </w:rPr>
        <w:t>68</w:t>
      </w:r>
      <w:r>
        <w:t>、新建、改建、扩建工程项目“三同时”原则的具体内容是什么？（新建、改 建</w:t>
      </w:r>
      <w:r>
        <w:rPr>
          <w:spacing w:val="-40"/>
        </w:rPr>
        <w:t>、</w:t>
      </w:r>
      <w:r>
        <w:t>扩建工程项目必须确保劳动安全卫生设施、</w:t>
      </w:r>
      <w:r>
        <w:tab/>
      </w:r>
      <w:r>
        <w:t>环境保护设施与主体工程</w:t>
      </w:r>
      <w:r>
        <w:rPr>
          <w:spacing w:val="-18"/>
        </w:rPr>
        <w:t>同</w:t>
      </w:r>
      <w:r>
        <w:t>时设计、同时施工、同时投产运行。</w:t>
      </w:r>
      <w:r>
        <w:rPr>
          <w:spacing w:val="40"/>
        </w:rPr>
        <w:t xml:space="preserve"> </w:t>
      </w:r>
      <w:r>
        <w:t>）</w:t>
      </w:r>
    </w:p>
    <w:p>
      <w:pPr>
        <w:pStyle w:val="4"/>
        <w:tabs>
          <w:tab w:val="left" w:pos="9899"/>
        </w:tabs>
        <w:spacing w:before="5" w:line="384" w:lineRule="auto"/>
        <w:ind w:left="1160" w:right="2039" w:hanging="780"/>
      </w:pPr>
      <w:r>
        <w:rPr>
          <w:rFonts w:ascii="Arial" w:eastAsia="Arial"/>
        </w:rPr>
        <w:t>69</w:t>
      </w:r>
      <w:r>
        <w:t>、用人单位应定期组织哪些人员进行定期的健康检查？</w:t>
      </w:r>
      <w:r>
        <w:tab/>
      </w:r>
      <w:r>
        <w:t>（对从事有职业危害</w:t>
      </w:r>
      <w:r>
        <w:rPr>
          <w:spacing w:val="-18"/>
        </w:rPr>
        <w:t>作</w:t>
      </w:r>
      <w:r>
        <w:t>业的劳动者应当定期进行健康检查。</w:t>
      </w:r>
      <w:r>
        <w:rPr>
          <w:spacing w:val="40"/>
        </w:rPr>
        <w:t xml:space="preserve"> </w:t>
      </w:r>
      <w:r>
        <w:t>）</w:t>
      </w:r>
    </w:p>
    <w:p>
      <w:pPr>
        <w:pStyle w:val="4"/>
        <w:spacing w:before="24" w:line="391" w:lineRule="auto"/>
        <w:ind w:left="1160" w:right="1839" w:hanging="780"/>
        <w:jc w:val="both"/>
      </w:pPr>
      <w:r>
        <w:rPr>
          <w:rFonts w:ascii="Arial" w:eastAsia="Arial"/>
        </w:rPr>
        <w:t>70</w:t>
      </w:r>
      <w:r>
        <w:t>、企业重点提高哪四类人员的安全素质？ （一是提高基层员工的安全素质； 二是提高企业领导的安全素质； 三是提高安全管理人员的安全素质； 四是提高特殊工种人员的安全素质。）</w:t>
      </w:r>
    </w:p>
    <w:p>
      <w:pPr>
        <w:pStyle w:val="4"/>
        <w:spacing w:before="4" w:line="396" w:lineRule="auto"/>
        <w:ind w:left="1160" w:right="1839" w:hanging="780"/>
        <w:jc w:val="both"/>
      </w:pPr>
      <w:r>
        <w:rPr>
          <w:rFonts w:ascii="Arial" w:hAnsi="Arial" w:eastAsia="Arial"/>
        </w:rPr>
        <w:t>71</w:t>
      </w:r>
      <w:r>
        <w:t>、什么是“三宝” 、“四口”？（“三宝”指安全帽、安全带、 安全网； “四口”指 楼梯口、电梯井口 、预留洞口、通道口。）</w:t>
      </w:r>
    </w:p>
    <w:p>
      <w:pPr>
        <w:pStyle w:val="4"/>
        <w:spacing w:line="459" w:lineRule="exact"/>
        <w:jc w:val="both"/>
      </w:pPr>
      <w:r>
        <w:rPr>
          <w:rFonts w:ascii="Arial" w:hAnsi="Arial" w:eastAsia="Arial"/>
        </w:rPr>
        <w:t>72</w:t>
      </w:r>
      <w:r>
        <w:t>、什么是电源箱的“六个一”？（一机一闸一漏一箱一门一锁 。）</w:t>
      </w:r>
    </w:p>
    <w:p>
      <w:pPr>
        <w:pStyle w:val="4"/>
        <w:spacing w:before="279" w:line="396" w:lineRule="auto"/>
        <w:ind w:left="1160" w:right="2119" w:hanging="780"/>
        <w:jc w:val="both"/>
      </w:pPr>
      <w:r>
        <w:rPr>
          <w:rFonts w:ascii="Arial" w:eastAsia="Arial"/>
        </w:rPr>
        <w:t>73</w:t>
      </w:r>
      <w:r>
        <w:t>、危险源和风险涉及哪三种时态和哪三种状态？   （三种时态：过去时态、现在时态和将来时态。三种状态：正常状态、异常状态和紧急状态。）</w:t>
      </w:r>
    </w:p>
    <w:p>
      <w:pPr>
        <w:pStyle w:val="4"/>
        <w:spacing w:line="439" w:lineRule="exact"/>
        <w:jc w:val="both"/>
      </w:pPr>
      <w:r>
        <w:rPr>
          <w:rFonts w:ascii="Arial" w:eastAsia="Arial"/>
        </w:rPr>
        <w:t>74</w:t>
      </w:r>
      <w:r>
        <w:t>、合格的新领用的特种劳动防护用品应有哪些凭证？ （应有生产许可证、产</w:t>
      </w:r>
    </w:p>
    <w:p>
      <w:pPr>
        <w:pStyle w:val="4"/>
        <w:tabs>
          <w:tab w:val="left" w:pos="13559"/>
        </w:tabs>
        <w:spacing w:before="299"/>
        <w:ind w:left="1160"/>
      </w:pPr>
      <w:r>
        <w:t>品合格证</w:t>
      </w:r>
      <w:r>
        <w:rPr>
          <w:spacing w:val="40"/>
        </w:rPr>
        <w:t>、</w:t>
      </w:r>
      <w:r>
        <w:t>安全鉴定证、</w:t>
      </w:r>
      <w:r>
        <w:rPr>
          <w:spacing w:val="-100"/>
        </w:rPr>
        <w:t xml:space="preserve"> </w:t>
      </w:r>
      <w:r>
        <w:t>产品检测检验报告、</w:t>
      </w:r>
      <w:r>
        <w:rPr>
          <w:spacing w:val="-60"/>
        </w:rPr>
        <w:t xml:space="preserve"> </w:t>
      </w:r>
      <w:r>
        <w:t>产品说明书和产品出厂日期。</w:t>
      </w:r>
      <w:r>
        <w:tab/>
      </w:r>
      <w:r>
        <w:t>）</w:t>
      </w:r>
    </w:p>
    <w:p>
      <w:pPr>
        <w:pStyle w:val="4"/>
        <w:tabs>
          <w:tab w:val="left" w:pos="12159"/>
        </w:tabs>
        <w:spacing w:before="299" w:line="384" w:lineRule="auto"/>
        <w:ind w:left="1160" w:right="2059" w:hanging="780"/>
      </w:pPr>
      <w:r>
        <w:rPr>
          <w:rFonts w:ascii="Arial" w:hAnsi="Arial" w:eastAsia="Arial"/>
        </w:rPr>
        <w:t>75</w:t>
      </w:r>
      <w:r>
        <w:t>、何谓安全生产“五同时”？（</w:t>
      </w:r>
      <w:r>
        <w:rPr>
          <w:spacing w:val="-82"/>
        </w:rPr>
        <w:t xml:space="preserve"> </w:t>
      </w:r>
      <w:r>
        <w:t>“五同时”是指：在计划、布置、检查、总结</w:t>
      </w:r>
      <w:r>
        <w:rPr>
          <w:spacing w:val="-18"/>
        </w:rPr>
        <w:t>、</w:t>
      </w:r>
      <w:r>
        <w:t>考核生产工作时，同时计划、布置、检查、总结、考核安全工作。</w:t>
      </w:r>
      <w:r>
        <w:tab/>
      </w:r>
      <w:r>
        <w:t>）</w:t>
      </w:r>
    </w:p>
    <w:p>
      <w:pPr>
        <w:pStyle w:val="4"/>
        <w:tabs>
          <w:tab w:val="left" w:pos="8499"/>
          <w:tab w:val="left" w:pos="8579"/>
          <w:tab w:val="left" w:pos="11259"/>
        </w:tabs>
        <w:spacing w:before="24" w:line="391" w:lineRule="auto"/>
        <w:ind w:left="1160" w:right="1919" w:hanging="780"/>
      </w:pPr>
      <w:r>
        <w:rPr>
          <w:rFonts w:ascii="Arial" w:eastAsia="Arial"/>
        </w:rPr>
        <w:t>76</w:t>
      </w:r>
      <w:r>
        <w:t>、电动工具在使用中应注意哪些安全事项？（</w:t>
      </w:r>
      <w:r>
        <w:tab/>
      </w:r>
      <w:r>
        <w:rPr>
          <w:rFonts w:ascii="Arial" w:eastAsia="Arial"/>
        </w:rPr>
        <w:t>1</w:t>
      </w:r>
      <w:r>
        <w:t>、电动工具必须在检查后方可使用；</w:t>
      </w:r>
      <w:r>
        <w:rPr>
          <w:spacing w:val="-140"/>
        </w:rPr>
        <w:t xml:space="preserve"> </w:t>
      </w:r>
      <w:r>
        <w:rPr>
          <w:rFonts w:ascii="Arial" w:eastAsia="Arial"/>
          <w:spacing w:val="-21"/>
        </w:rPr>
        <w:t>2</w:t>
      </w:r>
      <w:r>
        <w:t>、禁止使用没有接地线的电动工具；</w:t>
      </w:r>
      <w:r>
        <w:tab/>
      </w:r>
      <w:r>
        <w:tab/>
      </w:r>
      <w:r>
        <w:rPr>
          <w:rFonts w:ascii="Arial" w:eastAsia="Arial"/>
        </w:rPr>
        <w:t>3</w:t>
      </w:r>
      <w:r>
        <w:t>、勿使电动工具受潮，确保绝缘良好；</w:t>
      </w:r>
      <w:r>
        <w:rPr>
          <w:spacing w:val="-121"/>
        </w:rPr>
        <w:t xml:space="preserve"> </w:t>
      </w:r>
      <w:r>
        <w:rPr>
          <w:rFonts w:ascii="Arial" w:eastAsia="Arial"/>
        </w:rPr>
        <w:t>4</w:t>
      </w:r>
      <w:r>
        <w:t>、使用电动工具时，要戴绝缘手套和绝缘橡皮垫；</w:t>
      </w:r>
      <w:r>
        <w:tab/>
      </w:r>
      <w:r>
        <w:rPr>
          <w:rFonts w:ascii="Arial" w:eastAsia="Arial"/>
        </w:rPr>
        <w:t>5</w:t>
      </w:r>
      <w:r>
        <w:t>、发现漏电</w:t>
      </w:r>
      <w:r>
        <w:rPr>
          <w:spacing w:val="-18"/>
        </w:rPr>
        <w:t>现</w:t>
      </w:r>
      <w:r>
        <w:t>象应立即报告并及时修理。）</w:t>
      </w:r>
    </w:p>
    <w:p>
      <w:pPr>
        <w:pStyle w:val="4"/>
        <w:spacing w:before="12" w:line="384" w:lineRule="auto"/>
        <w:ind w:left="1160" w:right="2879" w:hanging="780"/>
      </w:pPr>
      <w:r>
        <w:rPr>
          <w:rFonts w:ascii="Arial" w:eastAsia="Arial"/>
        </w:rPr>
        <w:t>77</w:t>
      </w:r>
      <w:r>
        <w:t>、为了了解职工的健康状况，预防职业伤害，必须对工人进行哪些方面的检查？（就业前的体检和定期体检。）</w:t>
      </w:r>
    </w:p>
    <w:p>
      <w:pPr>
        <w:pStyle w:val="4"/>
        <w:tabs>
          <w:tab w:val="left" w:pos="10579"/>
        </w:tabs>
        <w:spacing w:before="24" w:line="396" w:lineRule="auto"/>
        <w:ind w:left="1160" w:right="1779" w:hanging="780"/>
      </w:pPr>
      <w:r>
        <w:rPr>
          <w:rFonts w:ascii="Arial" w:hAnsi="Arial" w:eastAsia="Arial"/>
        </w:rPr>
        <w:t>78</w:t>
      </w:r>
      <w:r>
        <w:t>、电工在停电检修时，</w:t>
      </w:r>
      <w:r>
        <w:rPr>
          <w:spacing w:val="-61"/>
        </w:rPr>
        <w:t xml:space="preserve"> </w:t>
      </w:r>
      <w:r>
        <w:t>必须在闸刀处挂上什么样的警示牌？</w:t>
      </w:r>
      <w:r>
        <w:tab/>
      </w:r>
      <w:r>
        <w:t>（悬</w:t>
      </w:r>
      <w:r>
        <w:rPr>
          <w:spacing w:val="-60"/>
        </w:rPr>
        <w:t>挂</w:t>
      </w:r>
      <w:r>
        <w:t>“正在修检</w:t>
      </w:r>
      <w:r>
        <w:rPr>
          <w:spacing w:val="-18"/>
        </w:rPr>
        <w:t xml:space="preserve">， </w:t>
      </w:r>
      <w:r>
        <w:t>不得合闸”的警示牌。）</w:t>
      </w:r>
    </w:p>
    <w:p>
      <w:pPr>
        <w:spacing w:after="0" w:line="396" w:lineRule="auto"/>
        <w:sectPr>
          <w:pgSz w:w="19120" w:h="27060"/>
          <w:pgMar w:top="2460" w:right="1080" w:bottom="280" w:left="2500" w:header="720" w:footer="720" w:gutter="0"/>
          <w:cols w:space="720" w:num="1"/>
        </w:sectPr>
      </w:pPr>
    </w:p>
    <w:p>
      <w:pPr>
        <w:pStyle w:val="4"/>
        <w:spacing w:before="40" w:line="384" w:lineRule="auto"/>
        <w:ind w:left="1160" w:right="2499" w:hanging="780"/>
      </w:pPr>
      <w:r>
        <w:rPr>
          <w:rFonts w:ascii="Arial" w:hAnsi="Arial" w:eastAsia="Arial"/>
        </w:rPr>
        <w:t>79</w:t>
      </w:r>
      <w:r>
        <w:t>、机械设备必须做到的“四有四必有”指什么？（“四有四必有”指有轮必有罩；有轴必有套；有台必有栏；有洞必有盖。）</w:t>
      </w:r>
    </w:p>
    <w:p>
      <w:pPr>
        <w:pStyle w:val="4"/>
        <w:tabs>
          <w:tab w:val="left" w:pos="9659"/>
        </w:tabs>
        <w:spacing w:before="24"/>
      </w:pPr>
      <w:r>
        <w:rPr>
          <w:rFonts w:ascii="Arial" w:eastAsia="Arial"/>
        </w:rPr>
        <w:t>80</w:t>
      </w:r>
      <w:r>
        <w:t>、发生食物中毒事故的单位应该采取哪些措施？（（</w:t>
      </w:r>
      <w:r>
        <w:tab/>
      </w:r>
      <w:r>
        <w:rPr>
          <w:rFonts w:ascii="Arial" w:eastAsia="Arial"/>
          <w:spacing w:val="-11"/>
        </w:rPr>
        <w:t>1</w:t>
      </w:r>
      <w:r>
        <w:rPr>
          <w:spacing w:val="-11"/>
        </w:rPr>
        <w:t>）</w:t>
      </w:r>
      <w:r>
        <w:t>立即采取抢救措施；</w:t>
      </w:r>
    </w:p>
    <w:p>
      <w:pPr>
        <w:pStyle w:val="4"/>
        <w:tabs>
          <w:tab w:val="left" w:pos="8959"/>
        </w:tabs>
        <w:spacing w:line="760" w:lineRule="atLeast"/>
        <w:ind w:left="1160" w:right="2039"/>
      </w:pPr>
      <w:r>
        <w:rPr>
          <w:spacing w:val="6"/>
        </w:rPr>
        <w:t>（</w:t>
      </w:r>
      <w:r>
        <w:rPr>
          <w:rFonts w:ascii="Arial" w:eastAsia="Arial"/>
          <w:spacing w:val="6"/>
        </w:rPr>
        <w:t>2</w:t>
      </w:r>
      <w:r>
        <w:rPr>
          <w:spacing w:val="6"/>
        </w:rPr>
        <w:t>）</w:t>
      </w:r>
      <w:r>
        <w:t>向所在地卫生行政部门报告，保护现场；</w:t>
      </w:r>
      <w:r>
        <w:tab/>
      </w:r>
      <w:r>
        <w:t>（</w:t>
      </w:r>
      <w:r>
        <w:rPr>
          <w:spacing w:val="-139"/>
        </w:rPr>
        <w:t xml:space="preserve"> </w:t>
      </w:r>
      <w:r>
        <w:rPr>
          <w:rFonts w:ascii="Arial" w:eastAsia="Arial"/>
          <w:spacing w:val="-11"/>
        </w:rPr>
        <w:t>3</w:t>
      </w:r>
      <w:r>
        <w:rPr>
          <w:spacing w:val="-11"/>
        </w:rPr>
        <w:t>）</w:t>
      </w:r>
      <w:r>
        <w:t>在情况未查明之前，</w:t>
      </w:r>
      <w:r>
        <w:rPr>
          <w:spacing w:val="-18"/>
        </w:rPr>
        <w:t>禁</w:t>
      </w:r>
      <w:r>
        <w:t>止继续食用可疑食品，搜集可疑食品及患者的排泄物以被检验。）</w:t>
      </w:r>
    </w:p>
    <w:p>
      <w:pPr>
        <w:pStyle w:val="4"/>
        <w:tabs>
          <w:tab w:val="left" w:pos="7639"/>
          <w:tab w:val="left" w:pos="11399"/>
          <w:tab w:val="left" w:pos="13539"/>
        </w:tabs>
        <w:spacing w:before="158" w:line="391" w:lineRule="auto"/>
        <w:ind w:left="1160" w:right="1738" w:hanging="780"/>
      </w:pPr>
      <w:r>
        <w:rPr>
          <w:rFonts w:ascii="Arial" w:eastAsia="Arial"/>
        </w:rPr>
        <w:t>81</w:t>
      </w:r>
      <w:r>
        <w:t>、请简述预防机械伤害事故的主要措施？</w:t>
      </w:r>
      <w:r>
        <w:tab/>
      </w:r>
      <w:r>
        <w:rPr>
          <w:spacing w:val="10"/>
        </w:rPr>
        <w:t>（</w:t>
      </w:r>
      <w:r>
        <w:rPr>
          <w:rFonts w:ascii="Arial" w:eastAsia="Arial"/>
          <w:spacing w:val="10"/>
        </w:rPr>
        <w:t>A</w:t>
      </w:r>
      <w:r>
        <w:rPr>
          <w:rFonts w:ascii="Arial" w:eastAsia="Arial"/>
          <w:spacing w:val="59"/>
        </w:rPr>
        <w:t xml:space="preserve"> </w:t>
      </w:r>
      <w:r>
        <w:t>加强安全管理，</w:t>
      </w:r>
      <w:r>
        <w:rPr>
          <w:spacing w:val="-100"/>
        </w:rPr>
        <w:t xml:space="preserve"> </w:t>
      </w:r>
      <w:r>
        <w:t>建立健全操作规程并要求严格执行；</w:t>
      </w:r>
      <w:r>
        <w:rPr>
          <w:spacing w:val="60"/>
        </w:rPr>
        <w:t xml:space="preserve"> </w:t>
      </w:r>
      <w:r>
        <w:rPr>
          <w:rFonts w:ascii="Arial" w:eastAsia="Arial"/>
        </w:rPr>
        <w:t>B</w:t>
      </w:r>
      <w:r>
        <w:rPr>
          <w:rFonts w:ascii="Arial" w:eastAsia="Arial"/>
          <w:spacing w:val="39"/>
        </w:rPr>
        <w:t xml:space="preserve"> </w:t>
      </w:r>
      <w:r>
        <w:t>设备自身要有良好的安全性能和必要的保护装置；</w:t>
      </w:r>
      <w:r>
        <w:tab/>
      </w:r>
      <w:r>
        <w:rPr>
          <w:rFonts w:ascii="Arial" w:eastAsia="Arial"/>
          <w:spacing w:val="-17"/>
        </w:rPr>
        <w:t xml:space="preserve">C </w:t>
      </w:r>
      <w:r>
        <w:t>要搞好设备安装、</w:t>
      </w:r>
      <w:r>
        <w:rPr>
          <w:spacing w:val="-40"/>
        </w:rPr>
        <w:t xml:space="preserve"> </w:t>
      </w:r>
      <w:r>
        <w:t>维修工作，</w:t>
      </w:r>
      <w:r>
        <w:rPr>
          <w:spacing w:val="-80"/>
        </w:rPr>
        <w:t xml:space="preserve"> </w:t>
      </w:r>
      <w:r>
        <w:t>使其保持良好的安全性；</w:t>
      </w:r>
      <w:r>
        <w:rPr>
          <w:spacing w:val="60"/>
        </w:rPr>
        <w:t xml:space="preserve"> </w:t>
      </w:r>
      <w:r>
        <w:rPr>
          <w:rFonts w:ascii="Arial" w:eastAsia="Arial"/>
        </w:rPr>
        <w:t>D</w:t>
      </w:r>
      <w:r>
        <w:rPr>
          <w:rFonts w:ascii="Arial" w:eastAsia="Arial"/>
          <w:spacing w:val="20"/>
        </w:rPr>
        <w:t xml:space="preserve"> </w:t>
      </w:r>
      <w:r>
        <w:t xml:space="preserve">要重视设备非检修时的安全工作； </w:t>
      </w:r>
      <w:r>
        <w:rPr>
          <w:rFonts w:ascii="Arial" w:eastAsia="Arial"/>
        </w:rPr>
        <w:t>E</w:t>
      </w:r>
      <w:r>
        <w:rPr>
          <w:rFonts w:ascii="Arial" w:eastAsia="Arial"/>
          <w:spacing w:val="39"/>
        </w:rPr>
        <w:t xml:space="preserve"> </w:t>
      </w:r>
      <w:r>
        <w:t>要为设备安装和使用创造良好的环境条件。</w:t>
      </w:r>
      <w:r>
        <w:tab/>
      </w:r>
      <w:r>
        <w:t>）</w:t>
      </w:r>
    </w:p>
    <w:p>
      <w:pPr>
        <w:pStyle w:val="4"/>
        <w:tabs>
          <w:tab w:val="left" w:pos="8019"/>
        </w:tabs>
        <w:spacing w:before="133" w:line="384" w:lineRule="auto"/>
        <w:ind w:left="1160" w:right="1639" w:hanging="780"/>
      </w:pPr>
      <w:r>
        <w:rPr>
          <w:rFonts w:ascii="Arial" w:eastAsia="Arial"/>
        </w:rPr>
        <w:t>82</w:t>
      </w:r>
      <w:r>
        <w:t>、生产经营单位的从业人员有哪些知情权？</w:t>
      </w:r>
      <w:r>
        <w:tab/>
      </w:r>
      <w:r>
        <w:rPr>
          <w:spacing w:val="-20"/>
        </w:rPr>
        <w:t>（（</w:t>
      </w:r>
      <w:r>
        <w:rPr>
          <w:spacing w:val="-140"/>
        </w:rPr>
        <w:t xml:space="preserve"> </w:t>
      </w:r>
      <w:r>
        <w:rPr>
          <w:rFonts w:ascii="Arial" w:eastAsia="Arial"/>
          <w:spacing w:val="-31"/>
        </w:rPr>
        <w:t>1</w:t>
      </w:r>
      <w:r>
        <w:rPr>
          <w:spacing w:val="-31"/>
        </w:rPr>
        <w:t>）</w:t>
      </w:r>
      <w:r>
        <w:t>岗位存在的危险因素；</w:t>
      </w:r>
      <w:r>
        <w:rPr>
          <w:spacing w:val="-57"/>
        </w:rPr>
        <w:t xml:space="preserve"> </w:t>
      </w:r>
      <w:r>
        <w:t>（</w:t>
      </w:r>
      <w:r>
        <w:rPr>
          <w:rFonts w:ascii="Arial" w:eastAsia="Arial"/>
        </w:rPr>
        <w:t>2</w:t>
      </w:r>
      <w:r>
        <w:t>） 防范措施；（</w:t>
      </w:r>
      <w:r>
        <w:rPr>
          <w:spacing w:val="-20"/>
        </w:rPr>
        <w:t xml:space="preserve"> </w:t>
      </w:r>
      <w:r>
        <w:rPr>
          <w:rFonts w:ascii="Arial" w:eastAsia="Arial"/>
          <w:spacing w:val="-11"/>
        </w:rPr>
        <w:t>3</w:t>
      </w:r>
      <w:r>
        <w:rPr>
          <w:spacing w:val="-11"/>
        </w:rPr>
        <w:t>）</w:t>
      </w:r>
      <w:r>
        <w:t>事故应急措施。）</w:t>
      </w:r>
    </w:p>
    <w:p>
      <w:pPr>
        <w:pStyle w:val="4"/>
        <w:spacing w:before="24" w:line="396" w:lineRule="auto"/>
        <w:ind w:left="1160" w:right="2339" w:hanging="780"/>
      </w:pPr>
      <w:r>
        <w:rPr>
          <w:rFonts w:ascii="Arial" w:eastAsia="Arial"/>
        </w:rPr>
        <w:t>83</w:t>
      </w:r>
      <w:r>
        <w:t>、什么是职业病危害？ （是指对从事职业活动的劳动者可能导致职业病的各种危害。）</w:t>
      </w:r>
    </w:p>
    <w:p>
      <w:pPr>
        <w:pStyle w:val="4"/>
        <w:tabs>
          <w:tab w:val="left" w:pos="12259"/>
        </w:tabs>
        <w:spacing w:line="439" w:lineRule="exact"/>
      </w:pPr>
      <w:r>
        <w:rPr>
          <w:rFonts w:ascii="Arial" w:eastAsia="Arial"/>
        </w:rPr>
        <w:t>84</w:t>
      </w:r>
      <w:r>
        <w:t>、职业危害病因素包括哪些？</w:t>
      </w:r>
      <w:r>
        <w:rPr>
          <w:spacing w:val="78"/>
        </w:rPr>
        <w:t xml:space="preserve"> </w:t>
      </w:r>
      <w:r>
        <w:t>（职业活动中存在的各种有害的化学、</w:t>
      </w:r>
      <w:r>
        <w:tab/>
      </w:r>
      <w:r>
        <w:t>物理</w:t>
      </w:r>
      <w:r>
        <w:rPr>
          <w:spacing w:val="20"/>
        </w:rPr>
        <w:t>、</w:t>
      </w:r>
      <w:r>
        <w:t>生</w:t>
      </w:r>
    </w:p>
    <w:p>
      <w:pPr>
        <w:pStyle w:val="4"/>
        <w:spacing w:before="299"/>
        <w:ind w:left="1160"/>
      </w:pPr>
      <w:r>
        <w:t>物因素以及在作业过程中产生的其他职业有害因素。）</w:t>
      </w:r>
    </w:p>
    <w:p>
      <w:pPr>
        <w:pStyle w:val="4"/>
        <w:tabs>
          <w:tab w:val="left" w:pos="13339"/>
        </w:tabs>
        <w:spacing w:before="279" w:line="405" w:lineRule="auto"/>
        <w:ind w:left="1160" w:right="1839" w:hanging="780"/>
      </w:pPr>
      <w:r>
        <w:rPr>
          <w:rFonts w:ascii="Arial" w:eastAsia="Arial"/>
        </w:rPr>
        <w:t>85</w:t>
      </w:r>
      <w:r>
        <w:t>、什么是职业禁忌？</w:t>
      </w:r>
      <w:r>
        <w:rPr>
          <w:spacing w:val="-41"/>
        </w:rPr>
        <w:t xml:space="preserve"> </w:t>
      </w:r>
      <w:r>
        <w:t>（是指劳动者从事特定职业或者接触特定危害因素时，</w:t>
      </w:r>
      <w:r>
        <w:tab/>
      </w:r>
      <w:r>
        <w:rPr>
          <w:spacing w:val="-18"/>
        </w:rPr>
        <w:t>比</w:t>
      </w:r>
      <w:r>
        <w:t>一般职业人群更易于遭受职业病危害和罹患职业病或者可能导致原有自身</w:t>
      </w:r>
    </w:p>
    <w:p>
      <w:pPr>
        <w:pStyle w:val="4"/>
        <w:spacing w:line="422" w:lineRule="exact"/>
        <w:ind w:left="1160"/>
      </w:pPr>
      <w:r>
        <w:t>疾病病情加重， 或者在从事作业过程中诱发可能导致对他人生命健康构成危</w:t>
      </w:r>
    </w:p>
    <w:p>
      <w:pPr>
        <w:pStyle w:val="4"/>
        <w:spacing w:before="298"/>
        <w:ind w:left="1160"/>
      </w:pPr>
      <w:r>
        <w:t>险的个人特殊生理或者病理状态。）</w:t>
      </w:r>
    </w:p>
    <w:p>
      <w:pPr>
        <w:pStyle w:val="4"/>
        <w:tabs>
          <w:tab w:val="left" w:pos="10279"/>
          <w:tab w:val="left" w:pos="10319"/>
        </w:tabs>
        <w:spacing w:before="299" w:line="391" w:lineRule="auto"/>
        <w:ind w:left="1160" w:right="1899" w:hanging="780"/>
      </w:pPr>
      <w:r>
        <w:rPr>
          <w:rFonts w:ascii="Arial" w:eastAsia="Arial"/>
        </w:rPr>
        <w:t>86</w:t>
      </w:r>
      <w:r>
        <w:t>、用人单位应当对员工公布哪些有关职业病防治的内容？</w:t>
      </w:r>
      <w:r>
        <w:tab/>
      </w:r>
      <w:r>
        <w:t>（用人单位应当在醒目位置设置公告栏， 公布有关职业病防治的规章制度、</w:t>
      </w:r>
      <w:r>
        <w:tab/>
      </w:r>
      <w:r>
        <w:tab/>
      </w:r>
      <w:r>
        <w:t>操作规程、</w:t>
      </w:r>
      <w:r>
        <w:rPr>
          <w:spacing w:val="-100"/>
        </w:rPr>
        <w:t xml:space="preserve"> </w:t>
      </w:r>
      <w:r>
        <w:t>职业病</w:t>
      </w:r>
      <w:r>
        <w:rPr>
          <w:spacing w:val="-18"/>
        </w:rPr>
        <w:t>危</w:t>
      </w:r>
      <w:r>
        <w:t>害事故应急救援措施和工作场所职业危害因素检测结果。）</w:t>
      </w:r>
    </w:p>
    <w:p>
      <w:pPr>
        <w:pStyle w:val="4"/>
        <w:spacing w:line="446" w:lineRule="exact"/>
      </w:pPr>
      <w:r>
        <w:rPr>
          <w:rFonts w:ascii="Arial" w:eastAsia="Arial"/>
        </w:rPr>
        <w:t>87</w:t>
      </w:r>
      <w:r>
        <w:t>、对可能发生急性职业损伤的有毒、 有害工作场所用人单位应做好哪些预防职</w:t>
      </w:r>
    </w:p>
    <w:p>
      <w:pPr>
        <w:pStyle w:val="4"/>
        <w:spacing w:before="299" w:line="384" w:lineRule="auto"/>
        <w:ind w:left="1160" w:right="2499"/>
      </w:pPr>
      <w:r>
        <w:t>业病的卫生措施？（应当设置报警装置，配置现场急救用品、冲洗设备、应急撤离通道和必要的泄险区。）</w:t>
      </w:r>
    </w:p>
    <w:p>
      <w:pPr>
        <w:pStyle w:val="4"/>
        <w:tabs>
          <w:tab w:val="left" w:pos="6559"/>
          <w:tab w:val="left" w:pos="8879"/>
          <w:tab w:val="left" w:pos="11579"/>
        </w:tabs>
        <w:spacing w:before="24" w:line="396" w:lineRule="auto"/>
        <w:ind w:left="1160" w:right="1959" w:hanging="780"/>
      </w:pPr>
      <w:r>
        <w:rPr>
          <w:rFonts w:ascii="Arial" w:eastAsia="Arial"/>
        </w:rPr>
        <w:t>88</w:t>
      </w:r>
      <w:r>
        <w:t>、职业病待遇包含哪些内容？（（</w:t>
      </w:r>
      <w:r>
        <w:tab/>
      </w:r>
      <w:r>
        <w:rPr>
          <w:rFonts w:ascii="Arial" w:eastAsia="Arial"/>
        </w:rPr>
        <w:t>1</w:t>
      </w:r>
      <w:r>
        <w:t>）、用人单位应当按照国家有关规定，安排职业病病人进行治疗、康复和定期检查；（</w:t>
      </w:r>
      <w:r>
        <w:tab/>
      </w:r>
      <w:r>
        <w:rPr>
          <w:rFonts w:ascii="Arial" w:eastAsia="Arial"/>
        </w:rPr>
        <w:t>2</w:t>
      </w:r>
      <w:r>
        <w:t>）、用人单位对不适宜继续从事原工作的职业病病人，应当调离原岗位，并妥善安置；（</w:t>
      </w:r>
      <w:r>
        <w:tab/>
      </w:r>
      <w:r>
        <w:rPr>
          <w:rFonts w:ascii="Arial" w:eastAsia="Arial"/>
        </w:rPr>
        <w:t>3</w:t>
      </w:r>
      <w:r>
        <w:t>）、用人</w:t>
      </w:r>
      <w:r>
        <w:rPr>
          <w:spacing w:val="-18"/>
        </w:rPr>
        <w:t>单</w:t>
      </w:r>
      <w:r>
        <w:t>位对从事接触职业病危害的作业的劳动者，应当给予适当岗位津贴。）</w:t>
      </w:r>
    </w:p>
    <w:p>
      <w:pPr>
        <w:spacing w:after="0" w:line="396" w:lineRule="auto"/>
        <w:sectPr>
          <w:pgSz w:w="19120" w:h="27060"/>
          <w:pgMar w:top="2460" w:right="1080" w:bottom="280" w:left="2500" w:header="720" w:footer="720" w:gutter="0"/>
          <w:cols w:space="720" w:num="1"/>
        </w:sectPr>
      </w:pPr>
    </w:p>
    <w:p>
      <w:pPr>
        <w:pStyle w:val="4"/>
        <w:tabs>
          <w:tab w:val="left" w:pos="8879"/>
        </w:tabs>
        <w:spacing w:before="40" w:line="391" w:lineRule="auto"/>
        <w:ind w:left="1160" w:right="2139" w:hanging="780"/>
      </w:pPr>
      <w:r>
        <w:rPr>
          <w:rFonts w:ascii="Arial" w:eastAsia="Arial"/>
        </w:rPr>
        <w:t>89</w:t>
      </w:r>
      <w:r>
        <w:t>、单位、个人的灭火救援工作职责是什么？（（</w:t>
      </w:r>
      <w:r>
        <w:tab/>
      </w:r>
      <w:r>
        <w:rPr>
          <w:rFonts w:ascii="Arial" w:eastAsia="Arial"/>
        </w:rPr>
        <w:t>1</w:t>
      </w:r>
      <w:r>
        <w:t>）任何人发现火灾时，都</w:t>
      </w:r>
      <w:r>
        <w:rPr>
          <w:spacing w:val="-18"/>
        </w:rPr>
        <w:t>应</w:t>
      </w:r>
      <w:r>
        <w:t>当立即报警。任何单位、个人都应当无偿为报警提供便利，不得阻拦报警。 严禁谎报火警；（</w:t>
      </w:r>
      <w:r>
        <w:rPr>
          <w:spacing w:val="19"/>
        </w:rPr>
        <w:t xml:space="preserve"> </w:t>
      </w:r>
      <w:r>
        <w:rPr>
          <w:rFonts w:ascii="Arial" w:eastAsia="Arial"/>
        </w:rPr>
        <w:t>2</w:t>
      </w:r>
      <w:r>
        <w:t>）发生火灾的单位必须立即组织力量扑救火灾。邻近单位应当给予支援。）</w:t>
      </w:r>
    </w:p>
    <w:p>
      <w:pPr>
        <w:pStyle w:val="4"/>
        <w:tabs>
          <w:tab w:val="left" w:pos="5399"/>
          <w:tab w:val="left" w:pos="6179"/>
          <w:tab w:val="left" w:pos="7819"/>
          <w:tab w:val="left" w:pos="7919"/>
          <w:tab w:val="left" w:pos="13139"/>
        </w:tabs>
        <w:spacing w:before="12" w:line="391" w:lineRule="auto"/>
        <w:ind w:left="1160" w:right="1859" w:hanging="780"/>
      </w:pPr>
      <w:r>
        <w:rPr>
          <w:rFonts w:ascii="Arial" w:eastAsia="Arial"/>
        </w:rPr>
        <w:t>90</w:t>
      </w:r>
      <w:r>
        <w:t>、班组级安全教育的内容和要求有哪些？</w:t>
      </w:r>
      <w:r>
        <w:tab/>
      </w:r>
      <w:r>
        <w:tab/>
      </w:r>
      <w:r>
        <w:t>（本岗位</w:t>
      </w:r>
      <w:r>
        <w:rPr>
          <w:spacing w:val="-80"/>
        </w:rPr>
        <w:t xml:space="preserve"> </w:t>
      </w:r>
      <w:r>
        <w:rPr>
          <w:rFonts w:ascii="Arial" w:eastAsia="Arial"/>
        </w:rPr>
        <w:t>(</w:t>
      </w:r>
      <w:r>
        <w:rPr>
          <w:rFonts w:ascii="Arial" w:eastAsia="Arial"/>
          <w:spacing w:val="-20"/>
        </w:rPr>
        <w:t xml:space="preserve"> </w:t>
      </w:r>
      <w:r>
        <w:t>工</w:t>
      </w:r>
      <w:r>
        <w:rPr>
          <w:spacing w:val="40"/>
        </w:rPr>
        <w:t>种</w:t>
      </w:r>
      <w:r>
        <w:rPr>
          <w:rFonts w:ascii="Arial" w:eastAsia="Arial"/>
        </w:rPr>
        <w:t>)</w:t>
      </w:r>
      <w:r>
        <w:rPr>
          <w:rFonts w:ascii="Arial" w:eastAsia="Arial"/>
          <w:spacing w:val="-20"/>
        </w:rPr>
        <w:t xml:space="preserve"> </w:t>
      </w:r>
      <w:r>
        <w:t>的生产流程及工作特点和注意事项；本岗位</w:t>
      </w:r>
      <w:r>
        <w:tab/>
      </w:r>
      <w:r>
        <w:rPr>
          <w:rFonts w:ascii="Arial" w:eastAsia="Arial"/>
        </w:rPr>
        <w:t>(</w:t>
      </w:r>
      <w:r>
        <w:rPr>
          <w:rFonts w:ascii="Arial" w:eastAsia="Arial"/>
          <w:spacing w:val="-20"/>
        </w:rPr>
        <w:t xml:space="preserve"> </w:t>
      </w:r>
      <w:r>
        <w:t>工</w:t>
      </w:r>
      <w:r>
        <w:rPr>
          <w:spacing w:val="60"/>
        </w:rPr>
        <w:t>种</w:t>
      </w:r>
      <w:r>
        <w:rPr>
          <w:rFonts w:ascii="Arial" w:eastAsia="Arial"/>
        </w:rPr>
        <w:t>)</w:t>
      </w:r>
      <w:r>
        <w:rPr>
          <w:rFonts w:ascii="Arial" w:eastAsia="Arial"/>
          <w:spacing w:val="-40"/>
        </w:rPr>
        <w:t xml:space="preserve"> </w:t>
      </w:r>
      <w:r>
        <w:t>应知应会及安全技术操作规程；本岗位</w:t>
      </w:r>
      <w:r>
        <w:tab/>
      </w:r>
      <w:r>
        <w:rPr>
          <w:rFonts w:ascii="Arial" w:eastAsia="Arial"/>
        </w:rPr>
        <w:t>(</w:t>
      </w:r>
      <w:r>
        <w:rPr>
          <w:rFonts w:ascii="Arial" w:eastAsia="Arial"/>
          <w:spacing w:val="-40"/>
        </w:rPr>
        <w:t xml:space="preserve"> </w:t>
      </w:r>
      <w:r>
        <w:rPr>
          <w:spacing w:val="-18"/>
        </w:rPr>
        <w:t>工</w:t>
      </w:r>
      <w:r>
        <w:rPr>
          <w:spacing w:val="20"/>
        </w:rPr>
        <w:t>种</w:t>
      </w:r>
      <w:r>
        <w:rPr>
          <w:rFonts w:ascii="Arial" w:eastAsia="Arial"/>
        </w:rPr>
        <w:t>)</w:t>
      </w:r>
      <w:r>
        <w:rPr>
          <w:rFonts w:ascii="Arial" w:eastAsia="Arial"/>
          <w:spacing w:val="-20"/>
        </w:rPr>
        <w:t xml:space="preserve"> </w:t>
      </w:r>
      <w:r>
        <w:t>设备</w:t>
      </w:r>
      <w:r>
        <w:rPr>
          <w:spacing w:val="20"/>
        </w:rPr>
        <w:t>、</w:t>
      </w:r>
      <w:r>
        <w:t>工具的性能和安全技术装备、</w:t>
      </w:r>
      <w:r>
        <w:tab/>
      </w:r>
      <w:r>
        <w:t>安全设施、</w:t>
      </w:r>
      <w:r>
        <w:rPr>
          <w:spacing w:val="-100"/>
        </w:rPr>
        <w:t xml:space="preserve"> </w:t>
      </w:r>
      <w:r>
        <w:t xml:space="preserve">监控仪表的作用 </w:t>
      </w:r>
      <w:r>
        <w:rPr>
          <w:rFonts w:ascii="Arial" w:eastAsia="Arial"/>
        </w:rPr>
        <w:t>,</w:t>
      </w:r>
      <w:r>
        <w:rPr>
          <w:rFonts w:ascii="Arial" w:eastAsia="Arial"/>
          <w:spacing w:val="-1"/>
        </w:rPr>
        <w:t xml:space="preserve"> </w:t>
      </w:r>
      <w:r>
        <w:t>防护</w:t>
      </w:r>
      <w:r>
        <w:rPr>
          <w:spacing w:val="-18"/>
        </w:rPr>
        <w:t>用</w:t>
      </w:r>
      <w:r>
        <w:t>品的使用与保管方法；本岗位</w:t>
      </w:r>
      <w:r>
        <w:tab/>
      </w:r>
      <w:r>
        <w:rPr>
          <w:rFonts w:ascii="Arial" w:eastAsia="Arial"/>
        </w:rPr>
        <w:t>(</w:t>
      </w:r>
      <w:r>
        <w:rPr>
          <w:rFonts w:ascii="Arial" w:eastAsia="Arial"/>
          <w:spacing w:val="-20"/>
        </w:rPr>
        <w:t xml:space="preserve"> </w:t>
      </w:r>
      <w:r>
        <w:t>工</w:t>
      </w:r>
      <w:r>
        <w:rPr>
          <w:spacing w:val="40"/>
        </w:rPr>
        <w:t>种</w:t>
      </w:r>
      <w:r>
        <w:rPr>
          <w:rFonts w:ascii="Arial" w:eastAsia="Arial"/>
        </w:rPr>
        <w:t>)</w:t>
      </w:r>
      <w:r>
        <w:rPr>
          <w:rFonts w:ascii="Arial" w:eastAsia="Arial"/>
          <w:spacing w:val="-20"/>
        </w:rPr>
        <w:t xml:space="preserve"> </w:t>
      </w:r>
      <w:r>
        <w:t>事故案例及危险因素的预防措施等。）</w:t>
      </w:r>
    </w:p>
    <w:p>
      <w:pPr>
        <w:pStyle w:val="4"/>
        <w:tabs>
          <w:tab w:val="left" w:pos="9899"/>
          <w:tab w:val="left" w:pos="10619"/>
        </w:tabs>
        <w:spacing w:line="391" w:lineRule="auto"/>
        <w:ind w:left="1160" w:right="1859" w:hanging="780"/>
      </w:pPr>
      <w:r>
        <w:rPr>
          <w:rFonts w:ascii="Arial" w:eastAsia="Arial"/>
        </w:rPr>
        <w:t>91</w:t>
      </w:r>
      <w:r>
        <w:t>、员工在厂内调动工作岗位安全教育有哪些管理规定？</w:t>
      </w:r>
      <w:r>
        <w:tab/>
      </w:r>
      <w:r>
        <w:t>（员工在厂内调动工作岗位</w:t>
      </w:r>
      <w:r>
        <w:rPr>
          <w:spacing w:val="80"/>
        </w:rPr>
        <w:t>时</w:t>
      </w:r>
      <w:r>
        <w:rPr>
          <w:rFonts w:ascii="Arial" w:eastAsia="Arial"/>
        </w:rPr>
        <w:t>,</w:t>
      </w:r>
      <w:r>
        <w:rPr>
          <w:rFonts w:ascii="Arial" w:eastAsia="Arial"/>
          <w:spacing w:val="-1"/>
        </w:rPr>
        <w:t xml:space="preserve"> </w:t>
      </w:r>
      <w:r>
        <w:t>接收单位应对其进行车间、班组级换岗安全教育</w:t>
      </w:r>
      <w:r>
        <w:tab/>
      </w:r>
      <w:r>
        <w:rPr>
          <w:rFonts w:ascii="Arial" w:eastAsia="Arial"/>
        </w:rPr>
        <w:t>,</w:t>
      </w:r>
      <w:r>
        <w:rPr>
          <w:rFonts w:ascii="Arial" w:eastAsia="Arial"/>
          <w:spacing w:val="-1"/>
        </w:rPr>
        <w:t xml:space="preserve"> </w:t>
      </w:r>
      <w:r>
        <w:t>经考试合格后</w:t>
      </w:r>
      <w:r>
        <w:rPr>
          <w:spacing w:val="-20"/>
        </w:rPr>
        <w:t xml:space="preserve"> </w:t>
      </w:r>
      <w:r>
        <w:rPr>
          <w:rFonts w:ascii="Arial" w:eastAsia="Arial"/>
        </w:rPr>
        <w:t>,</w:t>
      </w:r>
      <w:r>
        <w:rPr>
          <w:rFonts w:ascii="Arial" w:eastAsia="Arial"/>
          <w:spacing w:val="-21"/>
        </w:rPr>
        <w:t xml:space="preserve"> </w:t>
      </w:r>
      <w:r>
        <w:rPr>
          <w:spacing w:val="-17"/>
        </w:rPr>
        <w:t>方</w:t>
      </w:r>
      <w:r>
        <w:t>可从事新岗位工作。）</w:t>
      </w:r>
    </w:p>
    <w:p>
      <w:pPr>
        <w:pStyle w:val="4"/>
        <w:tabs>
          <w:tab w:val="left" w:pos="9079"/>
          <w:tab w:val="left" w:pos="9459"/>
          <w:tab w:val="left" w:pos="12359"/>
        </w:tabs>
        <w:spacing w:line="396" w:lineRule="auto"/>
        <w:ind w:left="1160" w:right="1899" w:hanging="780"/>
      </w:pPr>
      <w:r>
        <w:rPr>
          <w:rFonts w:ascii="Arial" w:eastAsia="Arial"/>
        </w:rPr>
        <w:t>92</w:t>
      </w:r>
      <w:r>
        <w:t>、员工脱离操作岗位</w:t>
      </w:r>
      <w:r>
        <w:rPr>
          <w:spacing w:val="39"/>
        </w:rPr>
        <w:t xml:space="preserve"> </w:t>
      </w:r>
      <w:r>
        <w:rPr>
          <w:rFonts w:ascii="Arial" w:eastAsia="Arial"/>
        </w:rPr>
        <w:t>(</w:t>
      </w:r>
      <w:r>
        <w:rPr>
          <w:rFonts w:ascii="Arial" w:eastAsia="Arial"/>
          <w:spacing w:val="-21"/>
        </w:rPr>
        <w:t xml:space="preserve"> </w:t>
      </w:r>
      <w:r>
        <w:t>休产假、病假、外出学习等</w:t>
      </w:r>
      <w:r>
        <w:tab/>
      </w:r>
      <w:r>
        <w:rPr>
          <w:rFonts w:ascii="Arial" w:eastAsia="Arial"/>
        </w:rPr>
        <w:t>)</w:t>
      </w:r>
      <w:r>
        <w:rPr>
          <w:rFonts w:ascii="Arial" w:eastAsia="Arial"/>
        </w:rPr>
        <w:tab/>
      </w:r>
      <w:r>
        <w:t>重新上岗时安全教育有哪些管理规定？（员工脱离操作岗位半年（含半年）以上重新上岗时</w:t>
      </w:r>
      <w:r>
        <w:tab/>
      </w:r>
      <w:r>
        <w:rPr>
          <w:rFonts w:ascii="Arial" w:eastAsia="Arial"/>
        </w:rPr>
        <w:t>,</w:t>
      </w:r>
      <w:r>
        <w:rPr>
          <w:rFonts w:ascii="Arial" w:eastAsia="Arial"/>
          <w:spacing w:val="-1"/>
        </w:rPr>
        <w:t xml:space="preserve"> </w:t>
      </w:r>
      <w:r>
        <w:t>必须</w:t>
      </w:r>
      <w:r>
        <w:rPr>
          <w:spacing w:val="-18"/>
        </w:rPr>
        <w:t>重</w:t>
      </w:r>
      <w:r>
        <w:t>新进行车间、班组级安全教育。）</w:t>
      </w:r>
    </w:p>
    <w:p>
      <w:pPr>
        <w:pStyle w:val="4"/>
        <w:spacing w:line="384" w:lineRule="auto"/>
        <w:ind w:left="1160" w:right="2519" w:hanging="780"/>
      </w:pPr>
      <w:r>
        <w:rPr>
          <w:rFonts w:ascii="Arial" w:eastAsia="Arial"/>
        </w:rPr>
        <w:t>93</w:t>
      </w:r>
      <w:r>
        <w:t>、那些作业为特种作业？（电工、焊工、煤气作业、高处作业、起重机司机、起重工、锅炉操作等。）</w:t>
      </w:r>
    </w:p>
    <w:p>
      <w:pPr>
        <w:pStyle w:val="4"/>
        <w:tabs>
          <w:tab w:val="left" w:pos="5799"/>
          <w:tab w:val="left" w:pos="9079"/>
        </w:tabs>
        <w:spacing w:before="18"/>
      </w:pPr>
      <w:r>
        <w:rPr>
          <w:rFonts w:ascii="Arial" w:eastAsia="Arial"/>
        </w:rPr>
        <w:t>94</w:t>
      </w:r>
      <w:r>
        <w:t>、定期安全检查的有哪些？（</w:t>
      </w:r>
      <w:r>
        <w:tab/>
      </w:r>
      <w:r>
        <w:rPr>
          <w:rFonts w:ascii="Arial" w:eastAsia="Arial"/>
        </w:rPr>
        <w:t>(1)</w:t>
      </w:r>
      <w:r>
        <w:rPr>
          <w:rFonts w:ascii="Arial" w:eastAsia="Arial"/>
          <w:spacing w:val="40"/>
        </w:rPr>
        <w:t xml:space="preserve"> </w:t>
      </w:r>
      <w:r>
        <w:t>季节性检查</w:t>
      </w:r>
      <w:r>
        <w:rPr>
          <w:spacing w:val="40"/>
        </w:rPr>
        <w:t xml:space="preserve"> </w:t>
      </w:r>
      <w:r>
        <w:rPr>
          <w:rFonts w:ascii="Arial" w:eastAsia="Arial"/>
        </w:rPr>
        <w:t>(2)</w:t>
      </w:r>
      <w:r>
        <w:rPr>
          <w:rFonts w:ascii="Arial" w:eastAsia="Arial"/>
        </w:rPr>
        <w:tab/>
      </w:r>
      <w:r>
        <w:t>节日前安全检查。）</w:t>
      </w:r>
    </w:p>
    <w:p>
      <w:pPr>
        <w:pStyle w:val="4"/>
        <w:tabs>
          <w:tab w:val="left" w:pos="7139"/>
        </w:tabs>
        <w:spacing w:before="279" w:line="396" w:lineRule="auto"/>
        <w:ind w:left="1160" w:right="2279" w:hanging="780"/>
      </w:pPr>
      <w:r>
        <w:rPr>
          <w:rFonts w:ascii="Arial" w:eastAsia="Arial"/>
        </w:rPr>
        <w:t>95</w:t>
      </w:r>
      <w:r>
        <w:t>、春季安全检查以什么为重点内容？</w:t>
      </w:r>
      <w:r>
        <w:tab/>
      </w:r>
      <w:r>
        <w:t>（以防火、防雷、防静电、防风、防</w:t>
      </w:r>
      <w:r>
        <w:rPr>
          <w:spacing w:val="-18"/>
        </w:rPr>
        <w:t>解</w:t>
      </w:r>
      <w:r>
        <w:t>冻跑漏、防建筑倒塌为重点。）</w:t>
      </w:r>
    </w:p>
    <w:p>
      <w:pPr>
        <w:pStyle w:val="4"/>
        <w:tabs>
          <w:tab w:val="left" w:pos="7539"/>
        </w:tabs>
        <w:spacing w:line="384" w:lineRule="auto"/>
        <w:ind w:left="1160" w:right="2239" w:hanging="780"/>
      </w:pPr>
      <w:r>
        <w:rPr>
          <w:rFonts w:ascii="Arial" w:eastAsia="Arial"/>
        </w:rPr>
        <w:t>96</w:t>
      </w:r>
      <w:r>
        <w:t>、夏季安全检查以什么为重点内容？（</w:t>
      </w:r>
      <w:r>
        <w:tab/>
      </w:r>
      <w:r>
        <w:t>夏季安全检查以防暑降温、防汛、</w:t>
      </w:r>
      <w:r>
        <w:rPr>
          <w:spacing w:val="-18"/>
        </w:rPr>
        <w:t>防</w:t>
      </w:r>
      <w:r>
        <w:t>暴风为重点。）</w:t>
      </w:r>
    </w:p>
    <w:p>
      <w:pPr>
        <w:pStyle w:val="4"/>
        <w:tabs>
          <w:tab w:val="left" w:pos="7139"/>
        </w:tabs>
        <w:spacing w:before="22" w:line="384" w:lineRule="auto"/>
        <w:ind w:left="1160" w:right="2279" w:hanging="780"/>
      </w:pPr>
      <w:r>
        <w:rPr>
          <w:rFonts w:ascii="Arial" w:eastAsia="Arial"/>
        </w:rPr>
        <w:t>97</w:t>
      </w:r>
      <w:r>
        <w:t>、秋季安全检查以什么为重点内容？</w:t>
      </w:r>
      <w:r>
        <w:tab/>
      </w:r>
      <w:r>
        <w:t>（秋季安全检查以防火、防冻、防凝</w:t>
      </w:r>
      <w:r>
        <w:rPr>
          <w:spacing w:val="-18"/>
        </w:rPr>
        <w:t>为</w:t>
      </w:r>
      <w:r>
        <w:t>重点。）</w:t>
      </w:r>
    </w:p>
    <w:p>
      <w:pPr>
        <w:pStyle w:val="4"/>
        <w:spacing w:before="44" w:line="384" w:lineRule="auto"/>
        <w:ind w:left="1160" w:right="2519" w:hanging="780"/>
      </w:pPr>
      <w:r>
        <w:rPr>
          <w:rFonts w:ascii="Arial" w:eastAsia="Arial"/>
        </w:rPr>
        <w:t>98</w:t>
      </w:r>
      <w:r>
        <w:t>、冬季安全检查以什么为重点内容？（冬季安全检查以防火、防爆、防冻、防凝、防滑为重点。）</w:t>
      </w:r>
    </w:p>
    <w:p>
      <w:pPr>
        <w:pStyle w:val="4"/>
        <w:spacing w:before="24" w:line="391" w:lineRule="auto"/>
        <w:ind w:left="1160" w:right="2259" w:hanging="780"/>
      </w:pPr>
      <w:r>
        <w:rPr>
          <w:rFonts w:ascii="Arial" w:eastAsia="Arial"/>
        </w:rPr>
        <w:t>99</w:t>
      </w:r>
      <w:r>
        <w:t>、节日前安全检查以什么为重点内容？（节日前对安全、保卫、消防、生产准</w:t>
      </w:r>
      <w:r>
        <w:rPr>
          <w:spacing w:val="-13"/>
        </w:rPr>
        <w:t>备、设备备用、 岗位责任制执行、 岗位人员及值班人员安排等情况进行重点</w:t>
      </w:r>
      <w:r>
        <w:t>检查。）</w:t>
      </w:r>
    </w:p>
    <w:p>
      <w:pPr>
        <w:spacing w:after="0" w:line="391" w:lineRule="auto"/>
        <w:sectPr>
          <w:pgSz w:w="19120" w:h="27060"/>
          <w:pgMar w:top="2460" w:right="1080" w:bottom="280" w:left="2500" w:header="720" w:footer="720" w:gutter="0"/>
          <w:cols w:space="720" w:num="1"/>
        </w:sectPr>
      </w:pPr>
    </w:p>
    <w:p>
      <w:pPr>
        <w:pStyle w:val="4"/>
        <w:tabs>
          <w:tab w:val="left" w:pos="1739"/>
          <w:tab w:val="left" w:pos="11379"/>
        </w:tabs>
        <w:spacing w:before="40" w:line="384" w:lineRule="auto"/>
        <w:ind w:left="1160" w:right="1819" w:hanging="780"/>
      </w:pPr>
      <w:r>
        <w:rPr>
          <w:rFonts w:ascii="Arial" w:eastAsia="Arial"/>
          <w:spacing w:val="-8"/>
        </w:rPr>
        <w:t>100</w:t>
      </w:r>
      <w:r>
        <w:t>、</w:t>
      </w:r>
      <w:r>
        <w:tab/>
      </w:r>
      <w:r>
        <w:t>火灾种类应根据物质及其燃烧特性划分为几类？（五类。</w:t>
      </w:r>
      <w:r>
        <w:tab/>
      </w:r>
      <w:r>
        <w:rPr>
          <w:rFonts w:ascii="Arial" w:eastAsia="Arial"/>
          <w:spacing w:val="-61"/>
        </w:rPr>
        <w:t>A</w:t>
      </w:r>
      <w:r>
        <w:t>、</w:t>
      </w:r>
      <w:r>
        <w:rPr>
          <w:rFonts w:ascii="Arial" w:eastAsia="Arial"/>
          <w:spacing w:val="-41"/>
        </w:rPr>
        <w:t>B</w:t>
      </w:r>
      <w:r>
        <w:t>、</w:t>
      </w:r>
      <w:r>
        <w:rPr>
          <w:rFonts w:ascii="Arial" w:eastAsia="Arial"/>
          <w:spacing w:val="-60"/>
        </w:rPr>
        <w:t>C</w:t>
      </w:r>
      <w:r>
        <w:rPr>
          <w:spacing w:val="20"/>
        </w:rPr>
        <w:t>、</w:t>
      </w:r>
      <w:r>
        <w:rPr>
          <w:rFonts w:ascii="Arial" w:eastAsia="Arial"/>
        </w:rPr>
        <w:t>D</w:t>
      </w:r>
      <w:r>
        <w:rPr>
          <w:rFonts w:ascii="Arial" w:eastAsia="Arial"/>
          <w:spacing w:val="-60"/>
        </w:rPr>
        <w:t xml:space="preserve"> </w:t>
      </w:r>
      <w:r>
        <w:rPr>
          <w:spacing w:val="-17"/>
        </w:rPr>
        <w:t>类</w:t>
      </w:r>
      <w:r>
        <w:t>以及带电火灾。）</w:t>
      </w:r>
    </w:p>
    <w:p>
      <w:pPr>
        <w:pStyle w:val="4"/>
        <w:tabs>
          <w:tab w:val="left" w:pos="1739"/>
          <w:tab w:val="left" w:pos="8699"/>
        </w:tabs>
        <w:spacing w:before="24" w:line="396" w:lineRule="auto"/>
        <w:ind w:left="1160" w:right="2139" w:hanging="780"/>
      </w:pPr>
      <w:r>
        <w:rPr>
          <w:rFonts w:ascii="Arial" w:eastAsia="Arial"/>
          <w:spacing w:val="-8"/>
        </w:rPr>
        <w:t>101</w:t>
      </w:r>
      <w:r>
        <w:t>、</w:t>
      </w:r>
      <w:r>
        <w:tab/>
      </w:r>
      <w:r>
        <w:rPr>
          <w:rFonts w:ascii="Arial" w:eastAsia="Arial"/>
        </w:rPr>
        <w:t>A</w:t>
      </w:r>
      <w:r>
        <w:rPr>
          <w:rFonts w:ascii="Arial" w:eastAsia="Arial"/>
          <w:spacing w:val="39"/>
        </w:rPr>
        <w:t xml:space="preserve"> </w:t>
      </w:r>
      <w:r>
        <w:t>类火灾指的是什么燃烧产生的火灾？（</w:t>
      </w:r>
      <w:r>
        <w:tab/>
      </w:r>
      <w:r>
        <w:rPr>
          <w:rFonts w:ascii="Arial" w:eastAsia="Arial"/>
        </w:rPr>
        <w:t>A</w:t>
      </w:r>
      <w:r>
        <w:rPr>
          <w:rFonts w:ascii="Arial" w:eastAsia="Arial"/>
          <w:spacing w:val="39"/>
        </w:rPr>
        <w:t xml:space="preserve"> </w:t>
      </w:r>
      <w:r>
        <w:t>类火灾指含碳固体可燃物</w:t>
      </w:r>
      <w:r>
        <w:rPr>
          <w:spacing w:val="-18"/>
        </w:rPr>
        <w:t xml:space="preserve">， </w:t>
      </w:r>
      <w:r>
        <w:t>如木材、棉、毛、麻、纸张等燃烧的火灾。）</w:t>
      </w:r>
    </w:p>
    <w:p>
      <w:pPr>
        <w:pStyle w:val="4"/>
        <w:tabs>
          <w:tab w:val="left" w:pos="1739"/>
          <w:tab w:val="left" w:pos="8559"/>
        </w:tabs>
        <w:spacing w:line="396" w:lineRule="auto"/>
        <w:ind w:left="1160" w:right="1919" w:hanging="780"/>
      </w:pPr>
      <w:r>
        <w:rPr>
          <w:rFonts w:ascii="Arial" w:eastAsia="Arial"/>
          <w:spacing w:val="-8"/>
        </w:rPr>
        <w:t>102</w:t>
      </w:r>
      <w:r>
        <w:t>、</w:t>
      </w:r>
      <w:r>
        <w:tab/>
      </w:r>
      <w:r>
        <w:rPr>
          <w:rFonts w:ascii="Arial" w:eastAsia="Arial"/>
          <w:spacing w:val="39"/>
        </w:rPr>
        <w:t>B</w:t>
      </w:r>
      <w:r>
        <w:t>类火灾指的是什么燃烧产生的火灾？（</w:t>
      </w:r>
      <w:r>
        <w:tab/>
      </w:r>
      <w:r>
        <w:rPr>
          <w:rFonts w:ascii="Arial" w:eastAsia="Arial"/>
        </w:rPr>
        <w:t>B</w:t>
      </w:r>
      <w:r>
        <w:rPr>
          <w:rFonts w:ascii="Arial" w:eastAsia="Arial"/>
          <w:spacing w:val="39"/>
        </w:rPr>
        <w:t xml:space="preserve"> </w:t>
      </w:r>
      <w:r>
        <w:t>类火灾指甲、乙、丙类液体</w:t>
      </w:r>
      <w:r>
        <w:rPr>
          <w:spacing w:val="-18"/>
        </w:rPr>
        <w:t xml:space="preserve">， </w:t>
      </w:r>
      <w:r>
        <w:t>如汽油、煤油、甲醇、乙醚、丙酮等燃烧的火灾。）</w:t>
      </w:r>
    </w:p>
    <w:p>
      <w:pPr>
        <w:pStyle w:val="4"/>
        <w:tabs>
          <w:tab w:val="left" w:pos="1739"/>
          <w:tab w:val="left" w:pos="8559"/>
        </w:tabs>
        <w:spacing w:line="439" w:lineRule="exact"/>
      </w:pPr>
      <w:r>
        <w:rPr>
          <w:rFonts w:ascii="Arial" w:eastAsia="Arial"/>
          <w:spacing w:val="-8"/>
        </w:rPr>
        <w:t>103</w:t>
      </w:r>
      <w:r>
        <w:t>、</w:t>
      </w:r>
      <w:r>
        <w:tab/>
      </w:r>
      <w:r>
        <w:rPr>
          <w:rFonts w:ascii="Arial" w:eastAsia="Arial"/>
          <w:spacing w:val="20"/>
        </w:rPr>
        <w:t>C</w:t>
      </w:r>
      <w:r>
        <w:t>类火灾指的是什么燃烧产生的火灾？（</w:t>
      </w:r>
      <w:r>
        <w:tab/>
      </w:r>
      <w:r>
        <w:rPr>
          <w:rFonts w:ascii="Arial" w:eastAsia="Arial"/>
        </w:rPr>
        <w:t>C</w:t>
      </w:r>
      <w:r>
        <w:rPr>
          <w:rFonts w:ascii="Arial" w:eastAsia="Arial"/>
          <w:spacing w:val="20"/>
        </w:rPr>
        <w:t xml:space="preserve"> </w:t>
      </w:r>
      <w:r>
        <w:t>类火灾指可燃气体，如煤气、</w:t>
      </w:r>
    </w:p>
    <w:p>
      <w:pPr>
        <w:pStyle w:val="4"/>
        <w:spacing w:before="296"/>
        <w:ind w:left="1160"/>
      </w:pPr>
      <w:r>
        <w:t>天然气、甲烷、乙炔、氢气等燃烧的火灾。）</w:t>
      </w:r>
    </w:p>
    <w:p>
      <w:pPr>
        <w:pStyle w:val="4"/>
        <w:tabs>
          <w:tab w:val="left" w:pos="1739"/>
          <w:tab w:val="left" w:pos="5979"/>
          <w:tab w:val="left" w:pos="7719"/>
          <w:tab w:val="left" w:pos="9259"/>
          <w:tab w:val="left" w:pos="10819"/>
        </w:tabs>
        <w:spacing w:before="279"/>
      </w:pPr>
      <w:r>
        <w:rPr>
          <w:rFonts w:ascii="Arial" w:eastAsia="Arial"/>
          <w:spacing w:val="-8"/>
        </w:rPr>
        <w:t>104</w:t>
      </w:r>
      <w:r>
        <w:t>、</w:t>
      </w:r>
      <w:r>
        <w:tab/>
      </w:r>
      <w:r>
        <w:t>灭火的四种基本方法？</w:t>
      </w:r>
      <w:r>
        <w:tab/>
      </w:r>
      <w:r>
        <w:t>（窒息法</w:t>
      </w:r>
      <w:r>
        <w:tab/>
      </w:r>
      <w:r>
        <w:t>冷却法</w:t>
      </w:r>
      <w:r>
        <w:tab/>
      </w:r>
      <w:r>
        <w:t>隔离法</w:t>
      </w:r>
      <w:r>
        <w:tab/>
      </w:r>
      <w:r>
        <w:t>抑制法</w:t>
      </w:r>
      <w:r>
        <w:rPr>
          <w:spacing w:val="80"/>
        </w:rPr>
        <w:t xml:space="preserve"> </w:t>
      </w:r>
      <w:r>
        <w:t>。）</w:t>
      </w:r>
    </w:p>
    <w:p>
      <w:pPr>
        <w:pStyle w:val="4"/>
        <w:tabs>
          <w:tab w:val="left" w:pos="1739"/>
        </w:tabs>
        <w:spacing w:before="299" w:line="384" w:lineRule="auto"/>
        <w:ind w:left="1160" w:right="2639" w:hanging="780"/>
      </w:pPr>
      <w:r>
        <w:rPr>
          <w:rFonts w:ascii="Arial" w:eastAsia="Arial"/>
          <w:spacing w:val="-8"/>
        </w:rPr>
        <w:t>105</w:t>
      </w:r>
      <w:r>
        <w:t>、</w:t>
      </w:r>
      <w:r>
        <w:tab/>
      </w:r>
      <w:r>
        <w:t>燃烧分为哪几个阶段？（分为：初起、发展、猛烈、下降、熄灭五个</w:t>
      </w:r>
      <w:r>
        <w:rPr>
          <w:spacing w:val="-18"/>
        </w:rPr>
        <w:t>阶</w:t>
      </w:r>
      <w:r>
        <w:t>段。）</w:t>
      </w:r>
    </w:p>
    <w:p>
      <w:pPr>
        <w:pStyle w:val="4"/>
        <w:tabs>
          <w:tab w:val="left" w:pos="1739"/>
          <w:tab w:val="left" w:pos="7679"/>
          <w:tab w:val="left" w:pos="11259"/>
        </w:tabs>
        <w:spacing w:before="24" w:line="396" w:lineRule="auto"/>
        <w:ind w:left="1160" w:right="1839" w:hanging="780"/>
      </w:pPr>
      <w:r>
        <w:rPr>
          <w:rFonts w:ascii="Arial" w:hAnsi="Arial" w:eastAsia="Arial"/>
          <w:spacing w:val="-8"/>
        </w:rPr>
        <w:t>106</w:t>
      </w:r>
      <w:r>
        <w:t>、</w:t>
      </w:r>
      <w:r>
        <w:tab/>
      </w:r>
      <w:r>
        <w:t>简述烟头的表面温度和中心温度？</w:t>
      </w:r>
      <w:r>
        <w:tab/>
      </w:r>
      <w:r>
        <w:t>（烟头的表面温度是</w:t>
      </w:r>
      <w:r>
        <w:tab/>
      </w:r>
      <w:r>
        <w:rPr>
          <w:rFonts w:ascii="Arial" w:hAnsi="Arial" w:eastAsia="Arial"/>
        </w:rPr>
        <w:t>200-300</w:t>
      </w:r>
      <w:r>
        <w:rPr>
          <w:rFonts w:ascii="Arial" w:hAnsi="Arial" w:eastAsia="Arial"/>
          <w:spacing w:val="-65"/>
        </w:rPr>
        <w:t xml:space="preserve"> </w:t>
      </w:r>
      <w:r>
        <w:t>℃，</w:t>
      </w:r>
      <w:r>
        <w:rPr>
          <w:spacing w:val="-13"/>
        </w:rPr>
        <w:t>中</w:t>
      </w:r>
      <w:r>
        <w:t>心温度是</w:t>
      </w:r>
      <w:r>
        <w:rPr>
          <w:spacing w:val="-1"/>
        </w:rPr>
        <w:t xml:space="preserve"> </w:t>
      </w:r>
      <w:r>
        <w:rPr>
          <w:rFonts w:ascii="Arial" w:hAnsi="Arial" w:eastAsia="Arial"/>
        </w:rPr>
        <w:t>700-800</w:t>
      </w:r>
      <w:r>
        <w:rPr>
          <w:rFonts w:ascii="Arial" w:hAnsi="Arial" w:eastAsia="Arial"/>
          <w:spacing w:val="-61"/>
        </w:rPr>
        <w:t xml:space="preserve"> </w:t>
      </w:r>
      <w:r>
        <w:t>℃。）</w:t>
      </w:r>
    </w:p>
    <w:p>
      <w:pPr>
        <w:pStyle w:val="4"/>
        <w:tabs>
          <w:tab w:val="left" w:pos="1739"/>
          <w:tab w:val="left" w:pos="9259"/>
        </w:tabs>
        <w:spacing w:line="396" w:lineRule="auto"/>
        <w:ind w:left="1160" w:right="1859" w:hanging="780"/>
      </w:pPr>
      <w:r>
        <w:rPr>
          <w:rFonts w:ascii="Arial" w:eastAsia="Arial"/>
          <w:spacing w:val="-8"/>
        </w:rPr>
        <w:t>107</w:t>
      </w:r>
      <w:r>
        <w:t>、</w:t>
      </w:r>
      <w:r>
        <w:tab/>
      </w:r>
      <w:r>
        <w:t>根据事故造成的人员伤亡或者直接经济损失，</w:t>
      </w:r>
      <w:r>
        <w:tab/>
      </w:r>
      <w:r>
        <w:t>事故分为哪几个等级？</w:t>
      </w:r>
      <w:r>
        <w:rPr>
          <w:spacing w:val="-80"/>
        </w:rPr>
        <w:t xml:space="preserve"> </w:t>
      </w:r>
      <w:r>
        <w:t>（</w:t>
      </w:r>
      <w:r>
        <w:rPr>
          <w:spacing w:val="-18"/>
        </w:rPr>
        <w:t>特</w:t>
      </w:r>
      <w:r>
        <w:t>别重大事故、重大事故、较大事故、一般事故。）</w:t>
      </w:r>
    </w:p>
    <w:p>
      <w:pPr>
        <w:pStyle w:val="4"/>
        <w:tabs>
          <w:tab w:val="left" w:pos="1739"/>
        </w:tabs>
        <w:spacing w:line="439" w:lineRule="exact"/>
      </w:pPr>
      <w:r>
        <w:rPr>
          <w:rFonts w:ascii="Arial" w:eastAsia="Arial"/>
          <w:spacing w:val="-8"/>
        </w:rPr>
        <w:t>108</w:t>
      </w:r>
      <w:r>
        <w:t>、</w:t>
      </w:r>
      <w:r>
        <w:tab/>
      </w:r>
      <w:r>
        <w:t>特别重大事故是指什么？</w:t>
      </w:r>
      <w:r>
        <w:rPr>
          <w:spacing w:val="-81"/>
        </w:rPr>
        <w:t xml:space="preserve"> </w:t>
      </w:r>
      <w:r>
        <w:t xml:space="preserve">（造成 </w:t>
      </w:r>
      <w:r>
        <w:rPr>
          <w:rFonts w:ascii="Arial" w:eastAsia="Arial"/>
        </w:rPr>
        <w:t>30</w:t>
      </w:r>
      <w:r>
        <w:rPr>
          <w:rFonts w:ascii="Arial" w:eastAsia="Arial"/>
          <w:spacing w:val="-21"/>
        </w:rPr>
        <w:t xml:space="preserve"> </w:t>
      </w:r>
      <w:r>
        <w:t>人以上死亡</w:t>
      </w:r>
      <w:r>
        <w:rPr>
          <w:spacing w:val="-20"/>
        </w:rPr>
        <w:t>，</w:t>
      </w:r>
      <w:r>
        <w:t>或者</w:t>
      </w:r>
      <w:r>
        <w:rPr>
          <w:spacing w:val="-20"/>
        </w:rPr>
        <w:t xml:space="preserve"> </w:t>
      </w:r>
      <w:r>
        <w:rPr>
          <w:rFonts w:ascii="Arial" w:eastAsia="Arial"/>
        </w:rPr>
        <w:t>100</w:t>
      </w:r>
      <w:r>
        <w:rPr>
          <w:rFonts w:ascii="Arial" w:eastAsia="Arial"/>
          <w:spacing w:val="-41"/>
        </w:rPr>
        <w:t xml:space="preserve"> </w:t>
      </w:r>
      <w:r>
        <w:t>人以上重</w:t>
      </w:r>
      <w:r>
        <w:rPr>
          <w:spacing w:val="-40"/>
        </w:rPr>
        <w:t>伤</w:t>
      </w:r>
      <w:r>
        <w:t>（包</w:t>
      </w:r>
    </w:p>
    <w:p>
      <w:pPr>
        <w:pStyle w:val="4"/>
        <w:tabs>
          <w:tab w:val="left" w:pos="6659"/>
        </w:tabs>
        <w:spacing w:before="296"/>
        <w:ind w:left="1160"/>
      </w:pPr>
      <w:r>
        <w:t>括急性工业中毒，下同），或者</w:t>
      </w:r>
      <w:r>
        <w:tab/>
      </w:r>
      <w:r>
        <w:rPr>
          <w:rFonts w:ascii="Arial" w:eastAsia="Arial"/>
        </w:rPr>
        <w:t>1</w:t>
      </w:r>
      <w:r>
        <w:rPr>
          <w:rFonts w:ascii="Arial" w:eastAsia="Arial"/>
          <w:spacing w:val="-1"/>
        </w:rPr>
        <w:t xml:space="preserve"> </w:t>
      </w:r>
      <w:r>
        <w:t>亿元以上直接经济损失的事故。）</w:t>
      </w:r>
    </w:p>
    <w:p>
      <w:pPr>
        <w:pStyle w:val="4"/>
        <w:tabs>
          <w:tab w:val="left" w:pos="1739"/>
          <w:tab w:val="left" w:pos="6459"/>
          <w:tab w:val="left" w:pos="11859"/>
        </w:tabs>
        <w:spacing w:before="279"/>
      </w:pPr>
      <w:r>
        <w:rPr>
          <w:rFonts w:ascii="Arial" w:eastAsia="Arial"/>
          <w:spacing w:val="-8"/>
        </w:rPr>
        <w:t>109</w:t>
      </w:r>
      <w:r>
        <w:t>、</w:t>
      </w:r>
      <w:r>
        <w:tab/>
      </w:r>
      <w:r>
        <w:t>重大事故是指什么？（造成</w:t>
      </w:r>
      <w:r>
        <w:tab/>
      </w:r>
      <w:r>
        <w:rPr>
          <w:rFonts w:ascii="Arial" w:eastAsia="Arial"/>
        </w:rPr>
        <w:t>10</w:t>
      </w:r>
      <w:r>
        <w:rPr>
          <w:rFonts w:ascii="Arial" w:eastAsia="Arial"/>
          <w:spacing w:val="-2"/>
        </w:rPr>
        <w:t xml:space="preserve"> </w:t>
      </w:r>
      <w:r>
        <w:t>人以上</w:t>
      </w:r>
      <w:r>
        <w:rPr>
          <w:spacing w:val="-20"/>
        </w:rPr>
        <w:t xml:space="preserve"> </w:t>
      </w:r>
      <w:r>
        <w:rPr>
          <w:rFonts w:ascii="Arial" w:eastAsia="Arial"/>
        </w:rPr>
        <w:t>30</w:t>
      </w:r>
      <w:r>
        <w:rPr>
          <w:rFonts w:ascii="Arial" w:eastAsia="Arial"/>
          <w:spacing w:val="-2"/>
        </w:rPr>
        <w:t xml:space="preserve"> </w:t>
      </w:r>
      <w:r>
        <w:t>人以下死亡，或者</w:t>
      </w:r>
      <w:r>
        <w:tab/>
      </w:r>
      <w:r>
        <w:rPr>
          <w:rFonts w:ascii="Arial" w:eastAsia="Arial"/>
        </w:rPr>
        <w:t>50</w:t>
      </w:r>
      <w:r>
        <w:rPr>
          <w:rFonts w:ascii="Arial" w:eastAsia="Arial"/>
          <w:spacing w:val="-1"/>
        </w:rPr>
        <w:t xml:space="preserve"> </w:t>
      </w:r>
      <w:r>
        <w:t>人以上</w:t>
      </w:r>
    </w:p>
    <w:p>
      <w:pPr>
        <w:pStyle w:val="4"/>
        <w:tabs>
          <w:tab w:val="left" w:pos="5019"/>
        </w:tabs>
        <w:spacing w:before="299"/>
        <w:ind w:left="1160"/>
      </w:pPr>
      <w:r>
        <w:rPr>
          <w:rFonts w:ascii="Arial" w:eastAsia="Arial"/>
        </w:rPr>
        <w:t>100</w:t>
      </w:r>
      <w:r>
        <w:rPr>
          <w:rFonts w:ascii="Arial" w:eastAsia="Arial"/>
          <w:spacing w:val="-42"/>
        </w:rPr>
        <w:t xml:space="preserve"> </w:t>
      </w:r>
      <w:r>
        <w:t>人以下重伤，或者</w:t>
      </w:r>
      <w:r>
        <w:tab/>
      </w:r>
      <w:r>
        <w:rPr>
          <w:rFonts w:ascii="Arial" w:eastAsia="Arial"/>
        </w:rPr>
        <w:t>5000</w:t>
      </w:r>
      <w:r>
        <w:rPr>
          <w:rFonts w:ascii="Arial" w:eastAsia="Arial"/>
          <w:spacing w:val="-41"/>
        </w:rPr>
        <w:t xml:space="preserve"> </w:t>
      </w:r>
      <w:r>
        <w:t>万元以上</w:t>
      </w:r>
      <w:r>
        <w:rPr>
          <w:spacing w:val="40"/>
        </w:rPr>
        <w:t xml:space="preserve"> </w:t>
      </w:r>
      <w:r>
        <w:rPr>
          <w:rFonts w:ascii="Arial" w:eastAsia="Arial"/>
        </w:rPr>
        <w:t>1</w:t>
      </w:r>
      <w:r>
        <w:rPr>
          <w:rFonts w:ascii="Arial" w:eastAsia="Arial"/>
          <w:spacing w:val="-21"/>
        </w:rPr>
        <w:t xml:space="preserve"> </w:t>
      </w:r>
      <w:r>
        <w:t>亿元以下直接经济损失的事故。）</w:t>
      </w:r>
    </w:p>
    <w:p>
      <w:pPr>
        <w:pStyle w:val="4"/>
        <w:tabs>
          <w:tab w:val="left" w:pos="1739"/>
          <w:tab w:val="left" w:pos="6439"/>
          <w:tab w:val="left" w:pos="11619"/>
        </w:tabs>
        <w:spacing w:before="299"/>
        <w:rPr>
          <w:rFonts w:ascii="Arial" w:eastAsia="Arial"/>
        </w:rPr>
      </w:pPr>
      <w:r>
        <w:rPr>
          <w:rFonts w:ascii="Arial" w:eastAsia="Arial"/>
          <w:spacing w:val="-8"/>
        </w:rPr>
        <w:t>110</w:t>
      </w:r>
      <w:r>
        <w:t>、</w:t>
      </w:r>
      <w:r>
        <w:tab/>
      </w:r>
      <w:r>
        <w:t>较大事故是指什么？（造成</w:t>
      </w:r>
      <w:r>
        <w:tab/>
      </w:r>
      <w:r>
        <w:rPr>
          <w:rFonts w:ascii="Arial" w:eastAsia="Arial"/>
        </w:rPr>
        <w:t>3</w:t>
      </w:r>
      <w:r>
        <w:rPr>
          <w:rFonts w:ascii="Arial" w:eastAsia="Arial"/>
          <w:spacing w:val="-22"/>
        </w:rPr>
        <w:t xml:space="preserve"> </w:t>
      </w:r>
      <w:r>
        <w:t xml:space="preserve">人以上 </w:t>
      </w:r>
      <w:r>
        <w:rPr>
          <w:rFonts w:ascii="Arial" w:eastAsia="Arial"/>
        </w:rPr>
        <w:t>10</w:t>
      </w:r>
      <w:r>
        <w:rPr>
          <w:rFonts w:ascii="Arial" w:eastAsia="Arial"/>
          <w:spacing w:val="-21"/>
        </w:rPr>
        <w:t xml:space="preserve"> </w:t>
      </w:r>
      <w:r>
        <w:t>人以下死亡，或者</w:t>
      </w:r>
      <w:r>
        <w:tab/>
      </w:r>
      <w:r>
        <w:rPr>
          <w:rFonts w:ascii="Arial" w:eastAsia="Arial"/>
        </w:rPr>
        <w:t>10</w:t>
      </w:r>
      <w:r>
        <w:rPr>
          <w:rFonts w:ascii="Arial" w:eastAsia="Arial"/>
          <w:spacing w:val="-21"/>
        </w:rPr>
        <w:t xml:space="preserve"> </w:t>
      </w:r>
      <w:r>
        <w:t xml:space="preserve">人以上 </w:t>
      </w:r>
      <w:r>
        <w:rPr>
          <w:rFonts w:ascii="Arial" w:eastAsia="Arial"/>
        </w:rPr>
        <w:t>50</w:t>
      </w:r>
    </w:p>
    <w:p>
      <w:pPr>
        <w:pStyle w:val="4"/>
        <w:tabs>
          <w:tab w:val="left" w:pos="1739"/>
          <w:tab w:val="left" w:pos="4339"/>
          <w:tab w:val="left" w:pos="6459"/>
          <w:tab w:val="left" w:pos="9939"/>
        </w:tabs>
        <w:spacing w:before="278" w:line="396" w:lineRule="auto"/>
        <w:ind w:right="2239" w:firstLine="780"/>
      </w:pPr>
      <w:r>
        <w:t>人以下重伤，或者</w:t>
      </w:r>
      <w:r>
        <w:tab/>
      </w:r>
      <w:r>
        <w:rPr>
          <w:rFonts w:ascii="Arial" w:eastAsia="Arial"/>
        </w:rPr>
        <w:t>1000</w:t>
      </w:r>
      <w:r>
        <w:rPr>
          <w:rFonts w:ascii="Arial" w:eastAsia="Arial"/>
          <w:spacing w:val="-22"/>
        </w:rPr>
        <w:t xml:space="preserve"> </w:t>
      </w:r>
      <w:r>
        <w:t>万元以上</w:t>
      </w:r>
      <w:r>
        <w:rPr>
          <w:spacing w:val="-2"/>
        </w:rPr>
        <w:t xml:space="preserve"> </w:t>
      </w:r>
      <w:r>
        <w:rPr>
          <w:rFonts w:ascii="Arial" w:eastAsia="Arial"/>
        </w:rPr>
        <w:t>5000</w:t>
      </w:r>
      <w:r>
        <w:rPr>
          <w:rFonts w:ascii="Arial" w:eastAsia="Arial"/>
          <w:spacing w:val="-22"/>
        </w:rPr>
        <w:t xml:space="preserve"> </w:t>
      </w:r>
      <w:r>
        <w:t xml:space="preserve">万元以下直接经济损失的事故。） </w:t>
      </w:r>
      <w:r>
        <w:rPr>
          <w:rFonts w:ascii="Arial" w:eastAsia="Arial"/>
          <w:spacing w:val="-8"/>
        </w:rPr>
        <w:t>111</w:t>
      </w:r>
      <w:r>
        <w:t>、</w:t>
      </w:r>
      <w:r>
        <w:tab/>
      </w:r>
      <w:r>
        <w:t>一般事故是指什么？（造成</w:t>
      </w:r>
      <w:r>
        <w:tab/>
      </w:r>
      <w:r>
        <w:rPr>
          <w:rFonts w:ascii="Arial" w:eastAsia="Arial"/>
        </w:rPr>
        <w:t>3</w:t>
      </w:r>
      <w:r>
        <w:rPr>
          <w:rFonts w:ascii="Arial" w:eastAsia="Arial"/>
          <w:spacing w:val="-1"/>
        </w:rPr>
        <w:t xml:space="preserve"> </w:t>
      </w:r>
      <w:r>
        <w:t>人以下死亡，或者</w:t>
      </w:r>
      <w:r>
        <w:tab/>
      </w:r>
      <w:r>
        <w:rPr>
          <w:rFonts w:ascii="Arial" w:eastAsia="Arial"/>
        </w:rPr>
        <w:t>10</w:t>
      </w:r>
      <w:r>
        <w:rPr>
          <w:rFonts w:ascii="Arial" w:eastAsia="Arial"/>
          <w:spacing w:val="-22"/>
        </w:rPr>
        <w:t xml:space="preserve"> </w:t>
      </w:r>
      <w:r>
        <w:t>人以下重伤，或</w:t>
      </w:r>
      <w:r>
        <w:rPr>
          <w:spacing w:val="-17"/>
        </w:rPr>
        <w:t>者</w:t>
      </w:r>
    </w:p>
    <w:p>
      <w:pPr>
        <w:pStyle w:val="4"/>
        <w:spacing w:line="439" w:lineRule="exact"/>
        <w:ind w:left="1160"/>
      </w:pPr>
      <w:r>
        <w:rPr>
          <w:rFonts w:ascii="Arial" w:eastAsia="Arial"/>
        </w:rPr>
        <w:t xml:space="preserve">1000 </w:t>
      </w:r>
      <w:r>
        <w:t>万元以下直接经济损失的事故。）</w:t>
      </w:r>
    </w:p>
    <w:p>
      <w:pPr>
        <w:pStyle w:val="4"/>
        <w:tabs>
          <w:tab w:val="left" w:pos="1739"/>
          <w:tab w:val="left" w:pos="8779"/>
        </w:tabs>
        <w:spacing w:before="319" w:line="384" w:lineRule="auto"/>
        <w:ind w:left="1160" w:right="1959" w:hanging="780"/>
      </w:pPr>
      <w:r>
        <w:rPr>
          <w:rFonts w:ascii="Arial" w:eastAsia="Arial"/>
          <w:spacing w:val="-8"/>
        </w:rPr>
        <w:t>112</w:t>
      </w:r>
      <w:r>
        <w:t>、</w:t>
      </w:r>
      <w:r>
        <w:tab/>
      </w:r>
      <w:r>
        <w:t>一般事故具体细分为哪几级？（一般事故</w:t>
      </w:r>
      <w:r>
        <w:tab/>
      </w:r>
      <w:r>
        <w:rPr>
          <w:rFonts w:ascii="Arial" w:eastAsia="Arial"/>
        </w:rPr>
        <w:t>A</w:t>
      </w:r>
      <w:r>
        <w:rPr>
          <w:rFonts w:ascii="Arial" w:eastAsia="Arial"/>
          <w:spacing w:val="-41"/>
        </w:rPr>
        <w:t xml:space="preserve"> </w:t>
      </w:r>
      <w:r>
        <w:t>级、一般事故</w:t>
      </w:r>
      <w:r>
        <w:rPr>
          <w:spacing w:val="60"/>
        </w:rPr>
        <w:t xml:space="preserve"> </w:t>
      </w:r>
      <w:r>
        <w:rPr>
          <w:rFonts w:ascii="Arial" w:eastAsia="Arial"/>
        </w:rPr>
        <w:t>B</w:t>
      </w:r>
      <w:r>
        <w:rPr>
          <w:rFonts w:ascii="Arial" w:eastAsia="Arial"/>
          <w:spacing w:val="-41"/>
        </w:rPr>
        <w:t xml:space="preserve"> </w:t>
      </w:r>
      <w:r>
        <w:t>级、一般</w:t>
      </w:r>
      <w:r>
        <w:rPr>
          <w:spacing w:val="-17"/>
        </w:rPr>
        <w:t>事</w:t>
      </w:r>
      <w:r>
        <w:t>故</w:t>
      </w:r>
      <w:r>
        <w:rPr>
          <w:spacing w:val="-60"/>
        </w:rPr>
        <w:t xml:space="preserve"> </w:t>
      </w:r>
      <w:r>
        <w:rPr>
          <w:rFonts w:ascii="Arial" w:eastAsia="Arial"/>
          <w:spacing w:val="40"/>
        </w:rPr>
        <w:t>C</w:t>
      </w:r>
      <w:r>
        <w:t>级。）</w:t>
      </w:r>
    </w:p>
    <w:p>
      <w:pPr>
        <w:pStyle w:val="4"/>
        <w:tabs>
          <w:tab w:val="left" w:pos="1739"/>
        </w:tabs>
        <w:spacing w:before="24" w:line="391" w:lineRule="auto"/>
        <w:ind w:left="1160" w:right="1879" w:hanging="780"/>
      </w:pPr>
      <w:r>
        <w:rPr>
          <w:rFonts w:ascii="Arial" w:eastAsia="Arial"/>
          <w:spacing w:val="-8"/>
        </w:rPr>
        <w:t>113</w:t>
      </w:r>
      <w:r>
        <w:t>、</w:t>
      </w:r>
      <w:r>
        <w:tab/>
      </w:r>
      <w:r>
        <w:t xml:space="preserve">一般事故 </w:t>
      </w:r>
      <w:r>
        <w:rPr>
          <w:rFonts w:ascii="Arial" w:eastAsia="Arial"/>
        </w:rPr>
        <w:t>A</w:t>
      </w:r>
      <w:r>
        <w:rPr>
          <w:rFonts w:ascii="Arial" w:eastAsia="Arial"/>
          <w:spacing w:val="-42"/>
        </w:rPr>
        <w:t xml:space="preserve"> </w:t>
      </w:r>
      <w:r>
        <w:t>级是指什么？</w:t>
      </w:r>
      <w:r>
        <w:rPr>
          <w:spacing w:val="-100"/>
        </w:rPr>
        <w:t xml:space="preserve"> </w:t>
      </w:r>
      <w:r>
        <w:t>（造成</w:t>
      </w:r>
      <w:r>
        <w:rPr>
          <w:spacing w:val="-20"/>
        </w:rPr>
        <w:t xml:space="preserve"> </w:t>
      </w:r>
      <w:r>
        <w:rPr>
          <w:rFonts w:ascii="Arial" w:eastAsia="Arial"/>
        </w:rPr>
        <w:t>3</w:t>
      </w:r>
      <w:r>
        <w:rPr>
          <w:rFonts w:ascii="Arial" w:eastAsia="Arial"/>
          <w:spacing w:val="-1"/>
        </w:rPr>
        <w:t xml:space="preserve"> </w:t>
      </w:r>
      <w:r>
        <w:t>人以下死亡，</w:t>
      </w:r>
      <w:r>
        <w:rPr>
          <w:spacing w:val="-100"/>
        </w:rPr>
        <w:t xml:space="preserve"> </w:t>
      </w:r>
      <w:r>
        <w:t>或者</w:t>
      </w:r>
      <w:r>
        <w:rPr>
          <w:spacing w:val="-20"/>
        </w:rPr>
        <w:t xml:space="preserve"> </w:t>
      </w:r>
      <w:r>
        <w:rPr>
          <w:rFonts w:ascii="Arial" w:eastAsia="Arial"/>
        </w:rPr>
        <w:t>3</w:t>
      </w:r>
      <w:r>
        <w:rPr>
          <w:rFonts w:ascii="Arial" w:eastAsia="Arial"/>
          <w:spacing w:val="-21"/>
        </w:rPr>
        <w:t xml:space="preserve"> </w:t>
      </w:r>
      <w:r>
        <w:t xml:space="preserve">人以上 </w:t>
      </w:r>
      <w:r>
        <w:rPr>
          <w:rFonts w:ascii="Arial" w:eastAsia="Arial"/>
        </w:rPr>
        <w:t>10</w:t>
      </w:r>
      <w:r>
        <w:rPr>
          <w:rFonts w:ascii="Arial" w:eastAsia="Arial"/>
          <w:spacing w:val="-21"/>
        </w:rPr>
        <w:t xml:space="preserve"> </w:t>
      </w:r>
      <w:r>
        <w:t>人以</w:t>
      </w:r>
      <w:r>
        <w:rPr>
          <w:spacing w:val="-15"/>
        </w:rPr>
        <w:t>下</w:t>
      </w:r>
      <w:r>
        <w:t>重伤，或者</w:t>
      </w:r>
      <w:r>
        <w:rPr>
          <w:spacing w:val="-41"/>
        </w:rPr>
        <w:t xml:space="preserve"> </w:t>
      </w:r>
      <w:r>
        <w:rPr>
          <w:rFonts w:ascii="Arial" w:eastAsia="Arial"/>
        </w:rPr>
        <w:t>10</w:t>
      </w:r>
      <w:r>
        <w:rPr>
          <w:rFonts w:ascii="Arial" w:eastAsia="Arial"/>
          <w:spacing w:val="-22"/>
        </w:rPr>
        <w:t xml:space="preserve"> </w:t>
      </w:r>
      <w:r>
        <w:t>人以上轻伤，</w:t>
      </w:r>
      <w:r>
        <w:rPr>
          <w:spacing w:val="-100"/>
        </w:rPr>
        <w:t xml:space="preserve"> </w:t>
      </w:r>
      <w:r>
        <w:t>或者</w:t>
      </w:r>
      <w:r>
        <w:rPr>
          <w:spacing w:val="-21"/>
        </w:rPr>
        <w:t xml:space="preserve"> </w:t>
      </w:r>
      <w:r>
        <w:rPr>
          <w:rFonts w:ascii="Arial" w:eastAsia="Arial"/>
        </w:rPr>
        <w:t>100</w:t>
      </w:r>
      <w:r>
        <w:rPr>
          <w:rFonts w:ascii="Arial" w:eastAsia="Arial"/>
          <w:spacing w:val="-42"/>
        </w:rPr>
        <w:t xml:space="preserve"> </w:t>
      </w:r>
      <w:r>
        <w:t>万元以上</w:t>
      </w:r>
      <w:r>
        <w:rPr>
          <w:spacing w:val="39"/>
        </w:rPr>
        <w:t xml:space="preserve"> </w:t>
      </w:r>
      <w:r>
        <w:rPr>
          <w:rFonts w:ascii="Arial" w:eastAsia="Arial"/>
        </w:rPr>
        <w:t>1000</w:t>
      </w:r>
      <w:r>
        <w:rPr>
          <w:rFonts w:ascii="Arial" w:eastAsia="Arial"/>
          <w:spacing w:val="-41"/>
        </w:rPr>
        <w:t xml:space="preserve"> </w:t>
      </w:r>
      <w:r>
        <w:t>万元以下直接经济损失的事故。）</w:t>
      </w:r>
    </w:p>
    <w:p>
      <w:pPr>
        <w:spacing w:after="0" w:line="391" w:lineRule="auto"/>
        <w:sectPr>
          <w:pgSz w:w="19120" w:h="27060"/>
          <w:pgMar w:top="2460" w:right="1080" w:bottom="280" w:left="2500" w:header="720" w:footer="720" w:gutter="0"/>
          <w:cols w:space="720" w:num="1"/>
        </w:sectPr>
      </w:pPr>
    </w:p>
    <w:p>
      <w:pPr>
        <w:pStyle w:val="4"/>
        <w:tabs>
          <w:tab w:val="left" w:pos="1739"/>
        </w:tabs>
        <w:spacing w:before="40" w:line="384" w:lineRule="auto"/>
        <w:ind w:left="1160" w:right="1879" w:hanging="780"/>
      </w:pPr>
      <w:r>
        <w:rPr>
          <w:rFonts w:ascii="Arial" w:eastAsia="Arial"/>
          <w:spacing w:val="-8"/>
        </w:rPr>
        <w:t>114</w:t>
      </w:r>
      <w:r>
        <w:t>、</w:t>
      </w:r>
      <w:r>
        <w:tab/>
      </w:r>
      <w:r>
        <w:t xml:space="preserve">一般事故 </w:t>
      </w:r>
      <w:r>
        <w:rPr>
          <w:rFonts w:ascii="Arial" w:eastAsia="Arial"/>
        </w:rPr>
        <w:t>B</w:t>
      </w:r>
      <w:r>
        <w:rPr>
          <w:rFonts w:ascii="Arial" w:eastAsia="Arial"/>
          <w:spacing w:val="-42"/>
        </w:rPr>
        <w:t xml:space="preserve"> </w:t>
      </w:r>
      <w:r>
        <w:t>级是指什么？</w:t>
      </w:r>
      <w:r>
        <w:rPr>
          <w:spacing w:val="-100"/>
        </w:rPr>
        <w:t xml:space="preserve"> </w:t>
      </w:r>
      <w:r>
        <w:t>（造成</w:t>
      </w:r>
      <w:r>
        <w:rPr>
          <w:spacing w:val="-20"/>
        </w:rPr>
        <w:t xml:space="preserve"> </w:t>
      </w:r>
      <w:r>
        <w:rPr>
          <w:rFonts w:ascii="Arial" w:eastAsia="Arial"/>
        </w:rPr>
        <w:t>3</w:t>
      </w:r>
      <w:r>
        <w:rPr>
          <w:rFonts w:ascii="Arial" w:eastAsia="Arial"/>
          <w:spacing w:val="-1"/>
        </w:rPr>
        <w:t xml:space="preserve"> </w:t>
      </w:r>
      <w:r>
        <w:t>人以下重伤，</w:t>
      </w:r>
      <w:r>
        <w:rPr>
          <w:spacing w:val="-100"/>
        </w:rPr>
        <w:t xml:space="preserve"> </w:t>
      </w:r>
      <w:r>
        <w:t>或者</w:t>
      </w:r>
      <w:r>
        <w:rPr>
          <w:spacing w:val="-20"/>
        </w:rPr>
        <w:t xml:space="preserve"> </w:t>
      </w:r>
      <w:r>
        <w:rPr>
          <w:rFonts w:ascii="Arial" w:eastAsia="Arial"/>
        </w:rPr>
        <w:t>3</w:t>
      </w:r>
      <w:r>
        <w:rPr>
          <w:rFonts w:ascii="Arial" w:eastAsia="Arial"/>
          <w:spacing w:val="-21"/>
        </w:rPr>
        <w:t xml:space="preserve"> </w:t>
      </w:r>
      <w:r>
        <w:t xml:space="preserve">人以上 </w:t>
      </w:r>
      <w:r>
        <w:rPr>
          <w:rFonts w:ascii="Arial" w:eastAsia="Arial"/>
        </w:rPr>
        <w:t>10</w:t>
      </w:r>
      <w:r>
        <w:rPr>
          <w:rFonts w:ascii="Arial" w:eastAsia="Arial"/>
          <w:spacing w:val="-21"/>
        </w:rPr>
        <w:t xml:space="preserve"> </w:t>
      </w:r>
      <w:r>
        <w:t>人以</w:t>
      </w:r>
      <w:r>
        <w:rPr>
          <w:spacing w:val="-15"/>
        </w:rPr>
        <w:t>下</w:t>
      </w:r>
      <w:r>
        <w:t>轻伤，或者</w:t>
      </w:r>
      <w:r>
        <w:rPr>
          <w:spacing w:val="39"/>
        </w:rPr>
        <w:t xml:space="preserve"> </w:t>
      </w:r>
      <w:r>
        <w:rPr>
          <w:rFonts w:ascii="Arial" w:eastAsia="Arial"/>
        </w:rPr>
        <w:t>10</w:t>
      </w:r>
      <w:r>
        <w:rPr>
          <w:rFonts w:ascii="Arial" w:eastAsia="Arial"/>
          <w:spacing w:val="-21"/>
        </w:rPr>
        <w:t xml:space="preserve"> </w:t>
      </w:r>
      <w:r>
        <w:t>万元以上</w:t>
      </w:r>
      <w:r>
        <w:rPr>
          <w:spacing w:val="20"/>
        </w:rPr>
        <w:t xml:space="preserve"> </w:t>
      </w:r>
      <w:r>
        <w:rPr>
          <w:rFonts w:ascii="Arial" w:eastAsia="Arial"/>
        </w:rPr>
        <w:t>100</w:t>
      </w:r>
      <w:r>
        <w:rPr>
          <w:rFonts w:ascii="Arial" w:eastAsia="Arial"/>
          <w:spacing w:val="-21"/>
        </w:rPr>
        <w:t xml:space="preserve"> </w:t>
      </w:r>
      <w:r>
        <w:t>万元以下直接经济损失的事故。）</w:t>
      </w:r>
    </w:p>
    <w:p>
      <w:pPr>
        <w:pStyle w:val="4"/>
        <w:tabs>
          <w:tab w:val="left" w:pos="1739"/>
          <w:tab w:val="left" w:pos="8879"/>
        </w:tabs>
        <w:spacing w:before="24"/>
      </w:pPr>
      <w:r>
        <w:rPr>
          <w:rFonts w:ascii="Arial" w:eastAsia="Arial"/>
          <w:spacing w:val="-8"/>
        </w:rPr>
        <w:t>115</w:t>
      </w:r>
      <w:r>
        <w:t>、</w:t>
      </w:r>
      <w:r>
        <w:tab/>
      </w:r>
      <w:r>
        <w:t>我国伤残级别评定分为几级？最高是几级？</w:t>
      </w:r>
      <w:r>
        <w:tab/>
      </w:r>
      <w:r>
        <w:t>（分十级</w:t>
      </w:r>
      <w:r>
        <w:rPr>
          <w:spacing w:val="-40"/>
        </w:rPr>
        <w:t>。</w:t>
      </w:r>
      <w:r>
        <w:t>最高是一级伤残</w:t>
      </w:r>
      <w:r>
        <w:rPr>
          <w:spacing w:val="40"/>
        </w:rPr>
        <w:t>。</w:t>
      </w:r>
      <w:r>
        <w:t>）</w:t>
      </w:r>
    </w:p>
    <w:p>
      <w:pPr>
        <w:pStyle w:val="4"/>
        <w:tabs>
          <w:tab w:val="left" w:pos="1739"/>
          <w:tab w:val="left" w:pos="6499"/>
          <w:tab w:val="left" w:pos="11479"/>
        </w:tabs>
        <w:spacing w:before="298" w:line="396" w:lineRule="auto"/>
        <w:ind w:left="1160" w:right="1819" w:hanging="780"/>
      </w:pPr>
      <w:r>
        <w:rPr>
          <w:rFonts w:ascii="Arial" w:eastAsia="Arial"/>
          <w:spacing w:val="-8"/>
        </w:rPr>
        <w:t>116</w:t>
      </w:r>
      <w:r>
        <w:t>、</w:t>
      </w:r>
      <w:r>
        <w:tab/>
      </w:r>
      <w:r>
        <w:t>职业健康检查包括哪几种？</w:t>
      </w:r>
      <w:r>
        <w:tab/>
      </w:r>
      <w:r>
        <w:t>（职业健康检查包括上岗前、</w:t>
      </w:r>
      <w:r>
        <w:tab/>
      </w:r>
      <w:r>
        <w:t>在岗期间、</w:t>
      </w:r>
      <w:r>
        <w:rPr>
          <w:spacing w:val="-100"/>
        </w:rPr>
        <w:t xml:space="preserve"> </w:t>
      </w:r>
      <w:r>
        <w:rPr>
          <w:spacing w:val="-18"/>
        </w:rPr>
        <w:t>离</w:t>
      </w:r>
      <w:r>
        <w:t>岗时和应急的健康检查。）</w:t>
      </w:r>
    </w:p>
    <w:p>
      <w:pPr>
        <w:pStyle w:val="4"/>
        <w:tabs>
          <w:tab w:val="left" w:pos="1739"/>
          <w:tab w:val="left" w:pos="11659"/>
        </w:tabs>
        <w:spacing w:line="459" w:lineRule="exact"/>
      </w:pPr>
      <w:r>
        <w:rPr>
          <w:rFonts w:ascii="Arial" w:eastAsia="Arial"/>
          <w:spacing w:val="-8"/>
        </w:rPr>
        <w:t>117</w:t>
      </w:r>
      <w:r>
        <w:t>、</w:t>
      </w:r>
      <w:r>
        <w:tab/>
      </w:r>
      <w:r>
        <w:t>目前工业企业中新建车间和作业场所的噪声标准为多少？</w:t>
      </w:r>
      <w:r>
        <w:tab/>
      </w:r>
      <w:r>
        <w:rPr>
          <w:spacing w:val="6"/>
        </w:rPr>
        <w:t>（</w:t>
      </w:r>
      <w:r>
        <w:rPr>
          <w:rFonts w:ascii="Arial" w:eastAsia="Arial"/>
          <w:spacing w:val="6"/>
        </w:rPr>
        <w:t>85</w:t>
      </w:r>
      <w:r>
        <w:rPr>
          <w:rFonts w:ascii="Arial" w:eastAsia="Arial"/>
          <w:spacing w:val="-41"/>
        </w:rPr>
        <w:t xml:space="preserve"> </w:t>
      </w:r>
      <w:r>
        <w:t>分贝</w:t>
      </w:r>
      <w:r>
        <w:rPr>
          <w:spacing w:val="-20"/>
        </w:rPr>
        <w:t>。</w:t>
      </w:r>
      <w:r>
        <w:t>）</w:t>
      </w:r>
    </w:p>
    <w:p>
      <w:pPr>
        <w:pStyle w:val="4"/>
        <w:tabs>
          <w:tab w:val="left" w:pos="1739"/>
        </w:tabs>
        <w:spacing w:before="279" w:line="391" w:lineRule="auto"/>
        <w:ind w:left="1160" w:right="2499" w:hanging="780"/>
      </w:pPr>
      <w:r>
        <w:rPr>
          <w:rFonts w:ascii="Arial" w:eastAsia="Arial"/>
          <w:spacing w:val="-8"/>
        </w:rPr>
        <w:t>118</w:t>
      </w:r>
      <w:r>
        <w:t>、</w:t>
      </w:r>
      <w:r>
        <w:tab/>
      </w:r>
      <w:r>
        <w:t>作业环境危险、有害因素包括哪些方面？（作业环境中的危险、有害因素主要有尘、毒、烟雾、噪声、振动、辐射、温度、湿度、采光、照明以</w:t>
      </w:r>
      <w:r>
        <w:rPr>
          <w:spacing w:val="-19"/>
        </w:rPr>
        <w:t>及</w:t>
      </w:r>
      <w:r>
        <w:t>光、热辐射等。）</w:t>
      </w:r>
    </w:p>
    <w:p>
      <w:pPr>
        <w:pStyle w:val="4"/>
        <w:spacing w:line="346" w:lineRule="exact"/>
      </w:pPr>
      <w:r>
        <w:rPr>
          <w:rFonts w:ascii="Arial" w:eastAsia="Arial"/>
        </w:rPr>
        <w:t>119</w:t>
      </w:r>
      <w:r>
        <w:t>、我国第一个安全生产月始于哪一年？主题是什么？</w:t>
      </w:r>
    </w:p>
    <w:p>
      <w:pPr>
        <w:pStyle w:val="4"/>
        <w:spacing w:before="279" w:line="396" w:lineRule="auto"/>
        <w:ind w:right="7039" w:firstLine="980"/>
      </w:pPr>
      <w:r>
        <w:rPr>
          <w:spacing w:val="-47"/>
        </w:rPr>
        <w:t xml:space="preserve">答： </w:t>
      </w:r>
      <w:r>
        <w:rPr>
          <w:rFonts w:ascii="Arial" w:hAnsi="Arial" w:eastAsia="Arial"/>
        </w:rPr>
        <w:t xml:space="preserve">2002 </w:t>
      </w:r>
      <w:r>
        <w:rPr>
          <w:spacing w:val="-2"/>
        </w:rPr>
        <w:t xml:space="preserve">年，主题是“安全责任重于泰山” </w:t>
      </w:r>
      <w:r>
        <w:rPr>
          <w:rFonts w:ascii="Arial" w:hAnsi="Arial" w:eastAsia="Arial"/>
          <w:spacing w:val="-8"/>
        </w:rPr>
        <w:t>120</w:t>
      </w:r>
      <w:r>
        <w:t>、报告事故应当包括哪些内容？</w:t>
      </w:r>
    </w:p>
    <w:p>
      <w:pPr>
        <w:pStyle w:val="4"/>
        <w:spacing w:line="439" w:lineRule="exact"/>
        <w:ind w:left="1160"/>
      </w:pPr>
      <w:r>
        <w:rPr>
          <w:spacing w:val="-110"/>
        </w:rPr>
        <w:t>答：</w:t>
      </w:r>
      <w:r>
        <w:rPr>
          <w:spacing w:val="20"/>
        </w:rPr>
        <w:t>（</w:t>
      </w:r>
      <w:r>
        <w:rPr>
          <w:rFonts w:ascii="Arial" w:eastAsia="Arial"/>
          <w:spacing w:val="-1"/>
        </w:rPr>
        <w:t>1</w:t>
      </w:r>
      <w:r>
        <w:rPr>
          <w:spacing w:val="-40"/>
        </w:rPr>
        <w:t>）</w:t>
      </w:r>
      <w:r>
        <w:rPr>
          <w:spacing w:val="-3"/>
        </w:rPr>
        <w:t>事故发生单位概况；</w:t>
      </w:r>
      <w:r>
        <w:rPr>
          <w:spacing w:val="20"/>
        </w:rPr>
        <w:t>（</w:t>
      </w:r>
      <w:r>
        <w:rPr>
          <w:rFonts w:ascii="Arial" w:eastAsia="Arial"/>
          <w:spacing w:val="-1"/>
        </w:rPr>
        <w:t>2</w:t>
      </w:r>
      <w:r>
        <w:rPr>
          <w:spacing w:val="-40"/>
        </w:rPr>
        <w:t>）</w:t>
      </w:r>
      <w:r>
        <w:rPr>
          <w:spacing w:val="-5"/>
        </w:rPr>
        <w:t>事故发生的时间、 地点以及事故现场情况；</w:t>
      </w:r>
    </w:p>
    <w:p>
      <w:pPr>
        <w:pStyle w:val="4"/>
        <w:spacing w:before="299" w:line="391" w:lineRule="auto"/>
        <w:ind w:left="1360" w:right="1619"/>
      </w:pPr>
      <w:r>
        <w:rPr>
          <w:spacing w:val="6"/>
        </w:rPr>
        <w:t>（</w:t>
      </w:r>
      <w:r>
        <w:rPr>
          <w:rFonts w:ascii="Arial" w:eastAsia="Arial"/>
          <w:spacing w:val="6"/>
        </w:rPr>
        <w:t>3</w:t>
      </w:r>
      <w:r>
        <w:rPr>
          <w:spacing w:val="6"/>
        </w:rPr>
        <w:t>）</w:t>
      </w:r>
      <w:r>
        <w:rPr>
          <w:spacing w:val="-4"/>
        </w:rPr>
        <w:t>事故的简要经过；</w:t>
      </w:r>
      <w:r>
        <w:rPr>
          <w:spacing w:val="-30"/>
        </w:rPr>
        <w:t>（</w:t>
      </w:r>
      <w:r>
        <w:rPr>
          <w:spacing w:val="-8"/>
        </w:rPr>
        <w:t xml:space="preserve">  </w:t>
      </w:r>
      <w:r>
        <w:rPr>
          <w:rFonts w:ascii="Arial" w:eastAsia="Arial"/>
          <w:spacing w:val="-11"/>
        </w:rPr>
        <w:t>4</w:t>
      </w:r>
      <w:r>
        <w:rPr>
          <w:spacing w:val="-11"/>
        </w:rPr>
        <w:t>）</w:t>
      </w:r>
      <w:r>
        <w:t>事故已经造成或者可能造成的伤亡人数（包括下落不明的人数）</w:t>
      </w:r>
      <w:r>
        <w:rPr>
          <w:spacing w:val="6"/>
        </w:rPr>
        <w:t>和初步估计的直接经济损失； （</w:t>
      </w:r>
      <w:r>
        <w:rPr>
          <w:rFonts w:ascii="Arial" w:eastAsia="Arial"/>
          <w:spacing w:val="6"/>
        </w:rPr>
        <w:t>5</w:t>
      </w:r>
      <w:r>
        <w:rPr>
          <w:spacing w:val="6"/>
        </w:rPr>
        <w:t>）</w:t>
      </w:r>
      <w:r>
        <w:rPr>
          <w:spacing w:val="-1"/>
        </w:rPr>
        <w:t>已经采取的措施；</w:t>
      </w:r>
      <w:r>
        <w:rPr>
          <w:spacing w:val="-6"/>
        </w:rPr>
        <w:t>（</w:t>
      </w:r>
      <w:r>
        <w:rPr>
          <w:rFonts w:ascii="Arial" w:eastAsia="Arial"/>
          <w:spacing w:val="-6"/>
        </w:rPr>
        <w:t>6</w:t>
      </w:r>
      <w:r>
        <w:rPr>
          <w:spacing w:val="-6"/>
        </w:rPr>
        <w:t xml:space="preserve">） </w:t>
      </w:r>
      <w:r>
        <w:t>其他应当报告的情况。</w:t>
      </w:r>
    </w:p>
    <w:p>
      <w:pPr>
        <w:pStyle w:val="4"/>
        <w:tabs>
          <w:tab w:val="left" w:pos="6179"/>
        </w:tabs>
        <w:spacing w:line="446" w:lineRule="exact"/>
      </w:pPr>
      <w:r>
        <w:rPr>
          <w:rFonts w:ascii="Arial" w:eastAsia="Arial"/>
          <w:spacing w:val="-8"/>
        </w:rPr>
        <w:t>121</w:t>
      </w:r>
      <w:r>
        <w:t>、职业病危害因素分为那几类</w:t>
      </w:r>
      <w:r>
        <w:tab/>
      </w:r>
      <w:r>
        <w:t>？</w:t>
      </w:r>
    </w:p>
    <w:p>
      <w:pPr>
        <w:pStyle w:val="4"/>
        <w:tabs>
          <w:tab w:val="left" w:pos="6859"/>
          <w:tab w:val="left" w:pos="7379"/>
          <w:tab w:val="left" w:pos="7439"/>
          <w:tab w:val="left" w:pos="12739"/>
        </w:tabs>
        <w:spacing w:before="298" w:line="391" w:lineRule="auto"/>
        <w:ind w:left="1160" w:right="1819"/>
      </w:pPr>
      <w:r>
        <w:t>答：</w:t>
      </w:r>
      <w:r>
        <w:rPr>
          <w:spacing w:val="-120"/>
        </w:rPr>
        <w:t xml:space="preserve"> </w:t>
      </w:r>
      <w:r>
        <w:rPr>
          <w:rFonts w:ascii="Arial" w:eastAsia="Arial"/>
          <w:spacing w:val="-21"/>
        </w:rPr>
        <w:t>1</w:t>
      </w:r>
      <w:r>
        <w:t>、粉尘类</w:t>
      </w:r>
      <w:r>
        <w:rPr>
          <w:spacing w:val="20"/>
        </w:rPr>
        <w:t xml:space="preserve"> </w:t>
      </w:r>
      <w:r>
        <w:rPr>
          <w:rFonts w:ascii="Arial" w:eastAsia="Arial"/>
        </w:rPr>
        <w:t>2</w:t>
      </w:r>
      <w:r>
        <w:rPr>
          <w:rFonts w:ascii="Arial" w:eastAsia="Arial"/>
          <w:spacing w:val="-1"/>
        </w:rPr>
        <w:t xml:space="preserve"> </w:t>
      </w:r>
      <w:r>
        <w:t>、放射性物质类</w:t>
      </w:r>
      <w:r>
        <w:tab/>
      </w:r>
      <w:r>
        <w:rPr>
          <w:rFonts w:ascii="Arial" w:eastAsia="Arial"/>
        </w:rPr>
        <w:t>3</w:t>
      </w:r>
      <w:r>
        <w:rPr>
          <w:rFonts w:ascii="Arial" w:eastAsia="Arial"/>
          <w:spacing w:val="-1"/>
        </w:rPr>
        <w:t xml:space="preserve"> </w:t>
      </w:r>
      <w:r>
        <w:t>、化学物质类</w:t>
      </w:r>
      <w:r>
        <w:rPr>
          <w:spacing w:val="80"/>
        </w:rPr>
        <w:t xml:space="preserve"> </w:t>
      </w:r>
      <w:r>
        <w:rPr>
          <w:rFonts w:ascii="Arial" w:eastAsia="Arial"/>
        </w:rPr>
        <w:t>4</w:t>
      </w:r>
      <w:r>
        <w:rPr>
          <w:rFonts w:ascii="Arial" w:eastAsia="Arial"/>
          <w:spacing w:val="-1"/>
        </w:rPr>
        <w:t xml:space="preserve"> </w:t>
      </w:r>
      <w:r>
        <w:t>、物理因素</w:t>
      </w:r>
      <w:r>
        <w:rPr>
          <w:spacing w:val="40"/>
        </w:rPr>
        <w:t xml:space="preserve"> </w:t>
      </w:r>
      <w:r>
        <w:rPr>
          <w:rFonts w:ascii="Arial" w:eastAsia="Arial"/>
        </w:rPr>
        <w:t>5</w:t>
      </w:r>
      <w:r>
        <w:rPr>
          <w:rFonts w:ascii="Arial" w:eastAsia="Arial"/>
          <w:spacing w:val="-1"/>
        </w:rPr>
        <w:t xml:space="preserve"> </w:t>
      </w:r>
      <w:r>
        <w:t>、生物因素</w:t>
      </w:r>
      <w:r>
        <w:rPr>
          <w:spacing w:val="-60"/>
        </w:rPr>
        <w:t xml:space="preserve"> </w:t>
      </w:r>
      <w:r>
        <w:rPr>
          <w:rFonts w:ascii="Arial" w:eastAsia="Arial"/>
        </w:rPr>
        <w:t>6</w:t>
      </w:r>
      <w:r>
        <w:rPr>
          <w:rFonts w:ascii="Arial" w:eastAsia="Arial"/>
          <w:spacing w:val="-1"/>
        </w:rPr>
        <w:t xml:space="preserve"> </w:t>
      </w:r>
      <w:r>
        <w:rPr>
          <w:spacing w:val="-40"/>
        </w:rPr>
        <w:t>、</w:t>
      </w:r>
      <w:r>
        <w:t>导致职业性皮肤病的危害因素</w:t>
      </w:r>
      <w:r>
        <w:tab/>
      </w:r>
      <w:r>
        <w:rPr>
          <w:rFonts w:ascii="Arial" w:eastAsia="Arial"/>
        </w:rPr>
        <w:t>7</w:t>
      </w:r>
      <w:r>
        <w:rPr>
          <w:rFonts w:ascii="Arial" w:eastAsia="Arial"/>
          <w:spacing w:val="-21"/>
        </w:rPr>
        <w:t xml:space="preserve"> </w:t>
      </w:r>
      <w:r>
        <w:rPr>
          <w:spacing w:val="-20"/>
        </w:rPr>
        <w:t>、</w:t>
      </w:r>
      <w:r>
        <w:t>导致职业性眼病的危害因素</w:t>
      </w:r>
      <w:r>
        <w:tab/>
      </w:r>
      <w:r>
        <w:rPr>
          <w:rFonts w:ascii="Arial" w:eastAsia="Arial"/>
        </w:rPr>
        <w:t>8</w:t>
      </w:r>
      <w:r>
        <w:rPr>
          <w:rFonts w:ascii="Arial" w:eastAsia="Arial"/>
          <w:spacing w:val="-21"/>
        </w:rPr>
        <w:t xml:space="preserve"> </w:t>
      </w:r>
      <w:r>
        <w:rPr>
          <w:spacing w:val="-20"/>
        </w:rPr>
        <w:t>、</w:t>
      </w:r>
      <w:r>
        <w:rPr>
          <w:spacing w:val="-18"/>
        </w:rPr>
        <w:t>导</w:t>
      </w:r>
      <w:r>
        <w:t>致职业性耳鼻喉口腔疾病的危害因素</w:t>
      </w:r>
      <w:r>
        <w:tab/>
      </w:r>
      <w:r>
        <w:tab/>
      </w:r>
      <w:r>
        <w:rPr>
          <w:rFonts w:ascii="Arial" w:eastAsia="Arial"/>
        </w:rPr>
        <w:t>9</w:t>
      </w:r>
      <w:r>
        <w:rPr>
          <w:rFonts w:ascii="Arial" w:eastAsia="Arial"/>
          <w:spacing w:val="-21"/>
        </w:rPr>
        <w:t xml:space="preserve"> </w:t>
      </w:r>
      <w:r>
        <w:rPr>
          <w:spacing w:val="-120"/>
        </w:rPr>
        <w:t>、</w:t>
      </w:r>
      <w:r>
        <w:t>导致职业性肿瘤的职业病危害因素</w:t>
      </w:r>
      <w:r>
        <w:rPr>
          <w:rFonts w:ascii="Arial" w:eastAsia="Arial"/>
          <w:spacing w:val="-11"/>
        </w:rPr>
        <w:t>10</w:t>
      </w:r>
      <w:r>
        <w:t>、其他职业病危害因素</w:t>
      </w:r>
    </w:p>
    <w:p>
      <w:pPr>
        <w:pStyle w:val="4"/>
        <w:tabs>
          <w:tab w:val="left" w:pos="7539"/>
        </w:tabs>
        <w:spacing w:line="454" w:lineRule="exact"/>
        <w:rPr>
          <w:rFonts w:ascii="Arial" w:eastAsia="Arial"/>
        </w:rPr>
      </w:pPr>
      <w:r>
        <w:rPr>
          <w:rFonts w:ascii="Arial" w:eastAsia="Arial"/>
          <w:spacing w:val="-8"/>
        </w:rPr>
        <w:t>122</w:t>
      </w:r>
      <w:r>
        <w:t>、拨打急救电话应该讲清的事项有哪些</w:t>
      </w:r>
      <w:r>
        <w:tab/>
      </w:r>
      <w:r>
        <w:rPr>
          <w:rFonts w:ascii="Arial" w:eastAsia="Arial"/>
        </w:rPr>
        <w:t>?</w:t>
      </w:r>
    </w:p>
    <w:p>
      <w:pPr>
        <w:pStyle w:val="4"/>
        <w:tabs>
          <w:tab w:val="left" w:pos="9879"/>
        </w:tabs>
        <w:spacing w:before="299" w:line="384" w:lineRule="auto"/>
        <w:ind w:left="1160" w:right="1959"/>
      </w:pPr>
      <w:r>
        <w:rPr>
          <w:spacing w:val="20"/>
        </w:rPr>
        <w:t>答</w:t>
      </w:r>
      <w:r>
        <w:rPr>
          <w:rFonts w:ascii="Arial" w:eastAsia="Arial"/>
        </w:rPr>
        <w:t>:</w:t>
      </w:r>
      <w:r>
        <w:rPr>
          <w:rFonts w:ascii="Arial" w:eastAsia="Arial"/>
          <w:spacing w:val="-1"/>
        </w:rPr>
        <w:t xml:space="preserve"> </w:t>
      </w:r>
      <w:r>
        <w:t>简要准确地讲清需要急救的确切地点、联系方法</w:t>
      </w:r>
      <w:r>
        <w:tab/>
      </w:r>
      <w:r>
        <w:rPr>
          <w:rFonts w:ascii="Arial" w:eastAsia="Arial"/>
        </w:rPr>
        <w:t>(</w:t>
      </w:r>
      <w:r>
        <w:rPr>
          <w:rFonts w:ascii="Arial" w:eastAsia="Arial"/>
          <w:spacing w:val="-40"/>
        </w:rPr>
        <w:t xml:space="preserve"> </w:t>
      </w:r>
      <w:r>
        <w:t>如电</w:t>
      </w:r>
      <w:r>
        <w:rPr>
          <w:spacing w:val="80"/>
        </w:rPr>
        <w:t>话</w:t>
      </w:r>
      <w:r>
        <w:rPr>
          <w:rFonts w:ascii="Arial" w:eastAsia="Arial"/>
        </w:rPr>
        <w:t>)</w:t>
      </w:r>
      <w:r>
        <w:rPr>
          <w:rFonts w:ascii="Arial" w:eastAsia="Arial"/>
          <w:spacing w:val="-20"/>
        </w:rPr>
        <w:t xml:space="preserve"> </w:t>
      </w:r>
      <w:r>
        <w:t>、具体行走</w:t>
      </w:r>
      <w:r>
        <w:rPr>
          <w:spacing w:val="-18"/>
        </w:rPr>
        <w:t>路</w:t>
      </w:r>
      <w:r>
        <w:t>线、伤害事故性质、病人症状和程度、现场情况等。</w:t>
      </w:r>
    </w:p>
    <w:p>
      <w:pPr>
        <w:pStyle w:val="4"/>
        <w:spacing w:before="144"/>
      </w:pPr>
      <w:r>
        <w:rPr>
          <w:rFonts w:ascii="Arial" w:eastAsia="Arial"/>
        </w:rPr>
        <w:t>123</w:t>
      </w:r>
      <w:r>
        <w:t>、初起火灾的扑救方法和原则？</w:t>
      </w:r>
    </w:p>
    <w:p>
      <w:pPr>
        <w:pStyle w:val="4"/>
        <w:tabs>
          <w:tab w:val="left" w:pos="4059"/>
          <w:tab w:val="left" w:pos="4819"/>
          <w:tab w:val="left" w:pos="7339"/>
          <w:tab w:val="left" w:pos="8119"/>
        </w:tabs>
        <w:spacing w:before="319" w:line="384" w:lineRule="auto"/>
        <w:ind w:left="2320" w:right="5139" w:hanging="920"/>
      </w:pPr>
      <w:r>
        <w:t>断绝可燃物、冷却、窒息、扑打、断电、阻止火势蔓延</w:t>
      </w:r>
      <w:r>
        <w:rPr>
          <w:spacing w:val="-19"/>
        </w:rPr>
        <w:t xml:space="preserve">； </w:t>
      </w:r>
      <w:r>
        <w:t>救人第一</w:t>
      </w:r>
      <w:r>
        <w:tab/>
      </w:r>
      <w:r>
        <w:t>、</w:t>
      </w:r>
      <w:r>
        <w:tab/>
      </w:r>
      <w:r>
        <w:t>先重点后一般</w:t>
      </w:r>
      <w:r>
        <w:tab/>
      </w:r>
      <w:r>
        <w:t>、</w:t>
      </w:r>
      <w:r>
        <w:tab/>
      </w:r>
      <w:r>
        <w:t>先控制后消灭</w:t>
      </w:r>
    </w:p>
    <w:p>
      <w:pPr>
        <w:pStyle w:val="4"/>
        <w:spacing w:before="24" w:line="384" w:lineRule="auto"/>
        <w:ind w:left="1240" w:right="3729" w:hanging="860"/>
      </w:pPr>
      <w:r>
        <w:rPr>
          <w:rFonts w:ascii="Arial" w:eastAsia="Arial"/>
        </w:rPr>
        <w:t>124</w:t>
      </w:r>
      <w:r>
        <w:t>、《中华人民共和国消防法》规定：任何单位、个人都有哪些义务？ 维护消防安全、保护消防设施、预防火灾、报告火警</w:t>
      </w:r>
    </w:p>
    <w:p>
      <w:pPr>
        <w:pStyle w:val="4"/>
        <w:spacing w:before="24"/>
      </w:pPr>
      <w:r>
        <w:rPr>
          <w:rFonts w:ascii="Arial" w:eastAsia="Arial"/>
        </w:rPr>
        <w:t>125</w:t>
      </w:r>
      <w:r>
        <w:t>、化学性皮肤烧伤如何处理？</w:t>
      </w:r>
    </w:p>
    <w:p>
      <w:pPr>
        <w:spacing w:after="0"/>
        <w:sectPr>
          <w:pgSz w:w="19120" w:h="27060"/>
          <w:pgMar w:top="2460" w:right="1080" w:bottom="280" w:left="2500" w:header="720" w:footer="720" w:gutter="0"/>
          <w:cols w:space="720" w:num="1"/>
        </w:sectPr>
      </w:pPr>
    </w:p>
    <w:p>
      <w:pPr>
        <w:pStyle w:val="4"/>
        <w:spacing w:before="20" w:line="391" w:lineRule="auto"/>
        <w:ind w:right="2639" w:firstLine="860"/>
      </w:pPr>
      <w:r>
        <w:t>立即移离现场，迅速脱去被玷污的衣服，用大量流动清水或自来水冲洗创</w:t>
      </w:r>
      <w:r>
        <w:rPr>
          <w:spacing w:val="40"/>
        </w:rPr>
        <w:t>面</w:t>
      </w:r>
      <w:r>
        <w:rPr>
          <w:rFonts w:ascii="Arial" w:eastAsia="Arial"/>
        </w:rPr>
        <w:t>15-30</w:t>
      </w:r>
      <w:r>
        <w:rPr>
          <w:rFonts w:ascii="Arial" w:eastAsia="Arial"/>
          <w:spacing w:val="-64"/>
        </w:rPr>
        <w:t xml:space="preserve"> </w:t>
      </w:r>
      <w:r>
        <w:rPr>
          <w:spacing w:val="-1"/>
        </w:rPr>
        <w:t>分钟，创面上不要任意涂上油膏或红药水，不用脏布包裹，合并处理骨</w:t>
      </w:r>
      <w:r>
        <w:t>折、出血等外伤，立即送医院。</w:t>
      </w:r>
    </w:p>
    <w:p>
      <w:pPr>
        <w:pStyle w:val="4"/>
        <w:spacing w:before="4"/>
      </w:pPr>
      <w:r>
        <w:rPr>
          <w:rFonts w:ascii="Arial" w:eastAsia="Arial"/>
          <w:spacing w:val="-8"/>
        </w:rPr>
        <w:t>126</w:t>
      </w:r>
      <w:r>
        <w:t>、化学性眼烧伤如何处理？</w:t>
      </w:r>
    </w:p>
    <w:p>
      <w:pPr>
        <w:pStyle w:val="4"/>
        <w:spacing w:before="299" w:line="391" w:lineRule="auto"/>
        <w:ind w:left="1160" w:right="1699" w:firstLine="240"/>
        <w:jc w:val="both"/>
      </w:pPr>
      <w:r>
        <w:rPr>
          <w:spacing w:val="1"/>
        </w:rPr>
        <w:t xml:space="preserve">迅速在现场用流动清水冲洗， 千万不要未经冲洗处理急于送医院， 冲洗时， </w:t>
      </w:r>
      <w:r>
        <w:rPr>
          <w:spacing w:val="-15"/>
        </w:rPr>
        <w:t>眼皮一定要掰开， 如无冲洗设备， 也可把头部埋入洁清盆水中， 把眼皮掰开， 眼球来回转动，电石、生石灰颗粒溅入眼内，应先蘸石蜡或植物油的棉，去</w:t>
      </w:r>
    </w:p>
    <w:p>
      <w:pPr>
        <w:pStyle w:val="4"/>
        <w:spacing w:before="4"/>
        <w:ind w:left="1160"/>
      </w:pPr>
      <w:r>
        <w:t>除颗粒后，再用水冲洗。</w:t>
      </w:r>
    </w:p>
    <w:p>
      <w:pPr>
        <w:pStyle w:val="4"/>
        <w:tabs>
          <w:tab w:val="left" w:pos="7139"/>
        </w:tabs>
        <w:spacing w:before="279"/>
      </w:pPr>
      <w:r>
        <w:rPr>
          <w:rFonts w:ascii="Arial" w:hAnsi="Arial" w:eastAsia="Arial"/>
          <w:spacing w:val="-8"/>
        </w:rPr>
        <w:t>127</w:t>
      </w:r>
      <w:r>
        <w:t>、企业职工对劳动防护用品应做到的</w:t>
      </w:r>
      <w:r>
        <w:tab/>
      </w:r>
      <w:r>
        <w:rPr>
          <w:spacing w:val="-200"/>
        </w:rPr>
        <w:t>“</w:t>
      </w:r>
      <w:r>
        <w:t>三</w:t>
      </w:r>
      <w:r>
        <w:rPr>
          <w:spacing w:val="60"/>
        </w:rPr>
        <w:t>会</w:t>
      </w:r>
      <w:r>
        <w:rPr>
          <w:spacing w:val="-200"/>
        </w:rPr>
        <w:t>”</w:t>
      </w:r>
      <w:r>
        <w:t>指什么？</w:t>
      </w:r>
    </w:p>
    <w:p>
      <w:pPr>
        <w:pStyle w:val="4"/>
        <w:spacing w:before="299"/>
        <w:ind w:left="1160"/>
      </w:pPr>
      <w:r>
        <w:t>会检查护品的可靠性、会正确使用护品、会正确维护保养护品。</w:t>
      </w:r>
    </w:p>
    <w:p>
      <w:pPr>
        <w:pStyle w:val="4"/>
        <w:spacing w:before="279"/>
      </w:pPr>
      <w:r>
        <w:rPr>
          <w:rFonts w:ascii="Arial" w:eastAsia="Arial"/>
        </w:rPr>
        <w:t>128</w:t>
      </w:r>
      <w:r>
        <w:t>、特种劳动防护用品分为哪六大类？</w:t>
      </w:r>
    </w:p>
    <w:p>
      <w:pPr>
        <w:pStyle w:val="4"/>
        <w:spacing w:before="298" w:line="396" w:lineRule="auto"/>
        <w:ind w:left="1160" w:right="2779" w:firstLine="80"/>
      </w:pPr>
      <w:r>
        <w:t>头部护具类、呼吸护具类、眼（面）护具类、防护服类、防护鞋类、防坠落护具类</w:t>
      </w:r>
    </w:p>
    <w:p>
      <w:pPr>
        <w:pStyle w:val="4"/>
        <w:spacing w:line="459" w:lineRule="exact"/>
      </w:pPr>
      <w:r>
        <w:rPr>
          <w:rFonts w:ascii="Arial" w:eastAsia="Arial"/>
        </w:rPr>
        <w:t>129</w:t>
      </w:r>
      <w:r>
        <w:t>、电气线路火灾产生的原因有哪些？</w:t>
      </w:r>
    </w:p>
    <w:p>
      <w:pPr>
        <w:pStyle w:val="4"/>
        <w:tabs>
          <w:tab w:val="left" w:pos="3859"/>
        </w:tabs>
        <w:spacing w:before="299" w:line="384" w:lineRule="auto"/>
        <w:ind w:right="3759" w:firstLine="780"/>
      </w:pPr>
      <w:r>
        <w:t>短路</w:t>
      </w:r>
      <w:r>
        <w:rPr>
          <w:spacing w:val="60"/>
        </w:rPr>
        <w:t xml:space="preserve"> </w:t>
      </w:r>
      <w:r>
        <w:t>、过负荷</w:t>
      </w:r>
      <w:r>
        <w:tab/>
      </w:r>
      <w:r>
        <w:t>、接触电阻过大、电气线路产生的火花和电弧等</w:t>
      </w:r>
      <w:r>
        <w:rPr>
          <w:spacing w:val="-18"/>
        </w:rPr>
        <w:t>。</w:t>
      </w:r>
      <w:r>
        <w:t>三、判断题</w:t>
      </w:r>
    </w:p>
    <w:p>
      <w:pPr>
        <w:pStyle w:val="4"/>
        <w:tabs>
          <w:tab w:val="left" w:pos="8879"/>
        </w:tabs>
        <w:spacing w:before="24"/>
      </w:pPr>
      <w:r>
        <w:rPr>
          <w:rFonts w:ascii="Arial" w:hAnsi="Arial" w:eastAsia="Arial"/>
        </w:rPr>
        <w:t>1</w:t>
      </w:r>
      <w:r>
        <w:t>、企业的生产区域应与办公、生活区域划分清晰。</w:t>
      </w:r>
      <w:r>
        <w:tab/>
      </w:r>
      <w:r>
        <w:t>（</w:t>
      </w:r>
      <w:r>
        <w:rPr>
          <w:spacing w:val="40"/>
        </w:rPr>
        <w:t xml:space="preserve"> </w:t>
      </w:r>
      <w:r>
        <w:t>√）</w:t>
      </w:r>
    </w:p>
    <w:p>
      <w:pPr>
        <w:pStyle w:val="4"/>
        <w:spacing w:before="279"/>
      </w:pPr>
      <w:r>
        <w:rPr>
          <w:rFonts w:ascii="Arial" w:hAnsi="Arial" w:eastAsia="Arial"/>
        </w:rPr>
        <w:t>2</w:t>
      </w:r>
      <w:r>
        <w:t>、梯子不允许接长，但可垫高使用。 （×）</w:t>
      </w:r>
    </w:p>
    <w:p>
      <w:pPr>
        <w:pStyle w:val="4"/>
        <w:spacing w:before="299"/>
      </w:pPr>
      <w:r>
        <w:rPr>
          <w:rFonts w:ascii="Arial" w:hAnsi="Arial" w:eastAsia="Arial"/>
        </w:rPr>
        <w:t>3</w:t>
      </w:r>
      <w:r>
        <w:rPr>
          <w:spacing w:val="5"/>
        </w:rPr>
        <w:t xml:space="preserve">、常用安全电压有： </w:t>
      </w:r>
      <w:r>
        <w:rPr>
          <w:rFonts w:ascii="Arial" w:hAnsi="Arial" w:eastAsia="Arial"/>
          <w:spacing w:val="-21"/>
        </w:rPr>
        <w:t>42V</w:t>
      </w:r>
      <w:r>
        <w:rPr>
          <w:spacing w:val="20"/>
        </w:rPr>
        <w:t>、</w:t>
      </w:r>
      <w:r>
        <w:rPr>
          <w:rFonts w:ascii="Arial" w:hAnsi="Arial" w:eastAsia="Arial"/>
          <w:spacing w:val="-21"/>
        </w:rPr>
        <w:t>36V</w:t>
      </w:r>
      <w:r>
        <w:rPr>
          <w:spacing w:val="20"/>
        </w:rPr>
        <w:t>、</w:t>
      </w:r>
      <w:r>
        <w:rPr>
          <w:rFonts w:ascii="Arial" w:hAnsi="Arial" w:eastAsia="Arial"/>
          <w:spacing w:val="-21"/>
        </w:rPr>
        <w:t>24V</w:t>
      </w:r>
      <w:r>
        <w:rPr>
          <w:spacing w:val="40"/>
        </w:rPr>
        <w:t>、</w:t>
      </w:r>
      <w:r>
        <w:rPr>
          <w:rFonts w:ascii="Arial" w:hAnsi="Arial" w:eastAsia="Arial"/>
          <w:spacing w:val="-21"/>
        </w:rPr>
        <w:t>12V</w:t>
      </w:r>
      <w:r>
        <w:rPr>
          <w:spacing w:val="20"/>
        </w:rPr>
        <w:t>、</w:t>
      </w:r>
      <w:r>
        <w:rPr>
          <w:rFonts w:ascii="Arial" w:hAnsi="Arial" w:eastAsia="Arial"/>
          <w:spacing w:val="-31"/>
        </w:rPr>
        <w:t>6V</w:t>
      </w:r>
      <w:r>
        <w:rPr>
          <w:spacing w:val="-160"/>
        </w:rPr>
        <w:t>。</w:t>
      </w:r>
      <w:r>
        <w:t>（ √）</w:t>
      </w:r>
    </w:p>
    <w:p>
      <w:pPr>
        <w:pStyle w:val="4"/>
        <w:tabs>
          <w:tab w:val="left" w:pos="9659"/>
        </w:tabs>
        <w:spacing w:before="298"/>
      </w:pPr>
      <w:r>
        <w:rPr>
          <w:rFonts w:ascii="Arial" w:hAnsi="Arial" w:eastAsia="Arial"/>
        </w:rPr>
        <w:t>5</w:t>
      </w:r>
      <w:r>
        <w:t>、高空作业时，不准往下或向上抛材料和工具等物件。</w:t>
      </w:r>
      <w:r>
        <w:tab/>
      </w:r>
      <w:r>
        <w:t>（ √</w:t>
      </w:r>
      <w:r>
        <w:rPr>
          <w:spacing w:val="80"/>
        </w:rPr>
        <w:t xml:space="preserve"> </w:t>
      </w:r>
      <w:r>
        <w:t>）</w:t>
      </w:r>
    </w:p>
    <w:p>
      <w:pPr>
        <w:pStyle w:val="4"/>
        <w:spacing w:before="279"/>
      </w:pPr>
      <w:r>
        <w:rPr>
          <w:rFonts w:ascii="Arial" w:eastAsia="Arial"/>
        </w:rPr>
        <w:t>6</w:t>
      </w:r>
      <w:r>
        <w:t>、安全技术交底工作， 是指项目安全员向施工作业人员进行的职责落实和要求。</w:t>
      </w:r>
    </w:p>
    <w:p>
      <w:pPr>
        <w:pStyle w:val="4"/>
        <w:spacing w:before="299"/>
      </w:pPr>
      <w:r>
        <w:t>（ ×）</w:t>
      </w:r>
    </w:p>
    <w:p>
      <w:pPr>
        <w:pStyle w:val="4"/>
        <w:spacing w:before="279"/>
      </w:pPr>
      <w:r>
        <w:rPr>
          <w:rFonts w:ascii="Arial" w:hAnsi="Arial" w:eastAsia="Arial"/>
        </w:rPr>
        <w:t>7</w:t>
      </w:r>
      <w:r>
        <w:t>、“安全第一”是安全生产方针的核心。 （ × ）</w:t>
      </w:r>
    </w:p>
    <w:p>
      <w:pPr>
        <w:pStyle w:val="4"/>
        <w:tabs>
          <w:tab w:val="left" w:pos="8879"/>
        </w:tabs>
        <w:spacing w:before="318"/>
      </w:pPr>
      <w:r>
        <w:rPr>
          <w:rFonts w:ascii="Arial" w:hAnsi="Arial" w:eastAsia="Arial"/>
        </w:rPr>
        <w:t>8</w:t>
      </w:r>
      <w:r>
        <w:t>、国家规定的安全色有红、黄、绿、白四种颜色。</w:t>
      </w:r>
      <w:r>
        <w:tab/>
      </w:r>
      <w:r>
        <w:t>（ ×</w:t>
      </w:r>
      <w:r>
        <w:rPr>
          <w:spacing w:val="80"/>
        </w:rPr>
        <w:t xml:space="preserve"> </w:t>
      </w:r>
      <w:r>
        <w:t>）</w:t>
      </w:r>
    </w:p>
    <w:p>
      <w:pPr>
        <w:pStyle w:val="4"/>
        <w:tabs>
          <w:tab w:val="left" w:pos="9659"/>
        </w:tabs>
        <w:spacing w:before="279"/>
      </w:pPr>
      <w:r>
        <w:rPr>
          <w:rFonts w:ascii="Arial" w:hAnsi="Arial" w:eastAsia="Arial"/>
        </w:rPr>
        <w:t>9</w:t>
      </w:r>
      <w:r>
        <w:t>、施工现场的施工污水直接排入市政污水管网和河流。</w:t>
      </w:r>
      <w:r>
        <w:tab/>
      </w:r>
      <w:r>
        <w:t>（ ×</w:t>
      </w:r>
      <w:r>
        <w:rPr>
          <w:spacing w:val="80"/>
        </w:rPr>
        <w:t xml:space="preserve"> </w:t>
      </w:r>
      <w:r>
        <w:t>）</w:t>
      </w:r>
    </w:p>
    <w:p>
      <w:pPr>
        <w:pStyle w:val="4"/>
        <w:tabs>
          <w:tab w:val="left" w:pos="9079"/>
        </w:tabs>
        <w:spacing w:before="299"/>
      </w:pPr>
      <w:r>
        <w:rPr>
          <w:rFonts w:ascii="Arial" w:hAnsi="Arial" w:eastAsia="Arial"/>
        </w:rPr>
        <w:t>10</w:t>
      </w:r>
      <w:r>
        <w:t>、手持式电动工具的电源线可以任意接长或拆换。</w:t>
      </w:r>
      <w:r>
        <w:tab/>
      </w:r>
      <w:r>
        <w:t>（ ×</w:t>
      </w:r>
      <w:r>
        <w:rPr>
          <w:spacing w:val="80"/>
        </w:rPr>
        <w:t xml:space="preserve"> </w:t>
      </w:r>
      <w:r>
        <w:t>）</w:t>
      </w:r>
    </w:p>
    <w:p>
      <w:pPr>
        <w:pStyle w:val="4"/>
        <w:tabs>
          <w:tab w:val="left" w:pos="7239"/>
        </w:tabs>
        <w:spacing w:before="279" w:line="396" w:lineRule="auto"/>
        <w:ind w:right="1919"/>
      </w:pPr>
      <w:r>
        <w:rPr>
          <w:rFonts w:ascii="Arial" w:hAnsi="Arial" w:eastAsia="Arial"/>
        </w:rPr>
        <w:t>11</w:t>
      </w:r>
      <w:r>
        <w:rPr>
          <w:spacing w:val="-40"/>
        </w:rPr>
        <w:t>、</w:t>
      </w:r>
      <w:r>
        <w:t>对凡存在即将发生事故危险的隐患，</w:t>
      </w:r>
      <w:r>
        <w:tab/>
      </w:r>
      <w:r>
        <w:t>检查人员应立即责令停工，</w:t>
      </w:r>
      <w:r>
        <w:rPr>
          <w:spacing w:val="80"/>
        </w:rPr>
        <w:t xml:space="preserve"> </w:t>
      </w:r>
      <w:r>
        <w:t>被查部门</w:t>
      </w:r>
      <w:r>
        <w:rPr>
          <w:spacing w:val="-18"/>
        </w:rPr>
        <w:t>和</w:t>
      </w:r>
      <w:r>
        <w:t>班组应立即进行整改</w:t>
      </w:r>
      <w:r>
        <w:rPr>
          <w:spacing w:val="80"/>
        </w:rPr>
        <w:t>。</w:t>
      </w:r>
      <w:r>
        <w:t>（</w:t>
      </w:r>
      <w:r>
        <w:rPr>
          <w:spacing w:val="40"/>
        </w:rPr>
        <w:t xml:space="preserve"> </w:t>
      </w:r>
      <w:r>
        <w:t>√</w:t>
      </w:r>
      <w:r>
        <w:rPr>
          <w:spacing w:val="40"/>
        </w:rPr>
        <w:t xml:space="preserve"> </w:t>
      </w:r>
      <w:r>
        <w:t>）</w:t>
      </w:r>
    </w:p>
    <w:p>
      <w:pPr>
        <w:pStyle w:val="4"/>
        <w:tabs>
          <w:tab w:val="left" w:pos="12379"/>
        </w:tabs>
        <w:spacing w:line="459" w:lineRule="exact"/>
      </w:pPr>
      <w:r>
        <w:rPr>
          <w:rFonts w:ascii="Arial" w:hAnsi="Arial" w:eastAsia="Arial"/>
        </w:rPr>
        <w:t>12</w:t>
      </w:r>
      <w:r>
        <w:rPr>
          <w:spacing w:val="-60"/>
        </w:rPr>
        <w:t>、</w:t>
      </w:r>
      <w:r>
        <w:t>施工现场的安全生产培训主要是指对施工现场工人的三级教育培训。</w:t>
      </w:r>
      <w:r>
        <w:tab/>
      </w:r>
      <w:r>
        <w:t>（ ×</w:t>
      </w:r>
      <w:r>
        <w:rPr>
          <w:spacing w:val="80"/>
        </w:rPr>
        <w:t xml:space="preserve"> </w:t>
      </w:r>
      <w:r>
        <w:t>）</w:t>
      </w:r>
    </w:p>
    <w:p>
      <w:pPr>
        <w:spacing w:after="0" w:line="459" w:lineRule="exact"/>
        <w:sectPr>
          <w:pgSz w:w="19120" w:h="27060"/>
          <w:pgMar w:top="2480" w:right="1080" w:bottom="280" w:left="2500" w:header="720" w:footer="720" w:gutter="0"/>
          <w:cols w:space="720" w:num="1"/>
        </w:sectPr>
      </w:pPr>
    </w:p>
    <w:p>
      <w:pPr>
        <w:pStyle w:val="4"/>
        <w:tabs>
          <w:tab w:val="left" w:pos="9079"/>
        </w:tabs>
        <w:spacing w:before="40"/>
      </w:pPr>
      <w:r>
        <w:rPr>
          <w:rFonts w:ascii="Arial" w:hAnsi="Arial" w:eastAsia="Arial"/>
        </w:rPr>
        <w:t>13</w:t>
      </w:r>
      <w:r>
        <w:t>、企业应该明确专职安全管理人员的权利和义务。</w:t>
      </w:r>
      <w:r>
        <w:tab/>
      </w:r>
      <w:r>
        <w:t>（ √</w:t>
      </w:r>
      <w:r>
        <w:rPr>
          <w:spacing w:val="80"/>
        </w:rPr>
        <w:t xml:space="preserve"> </w:t>
      </w:r>
      <w:r>
        <w:t>）</w:t>
      </w:r>
    </w:p>
    <w:p>
      <w:pPr>
        <w:pStyle w:val="4"/>
        <w:spacing w:before="278" w:line="396" w:lineRule="auto"/>
        <w:ind w:right="2519"/>
      </w:pPr>
      <w:r>
        <w:rPr>
          <w:rFonts w:ascii="Arial" w:hAnsi="Arial" w:eastAsia="Arial"/>
        </w:rPr>
        <w:t>14</w:t>
      </w:r>
      <w:r>
        <w:rPr>
          <w:spacing w:val="-1"/>
        </w:rPr>
        <w:t>、我国现行的安全生产管理体制是“企业负责，行业管理，国家监督，群众监</w:t>
      </w:r>
      <w:r>
        <w:rPr>
          <w:spacing w:val="-100"/>
        </w:rPr>
        <w:t>察”。</w:t>
      </w:r>
      <w:r>
        <w:t>（</w:t>
      </w:r>
      <w:r>
        <w:rPr>
          <w:spacing w:val="26"/>
        </w:rPr>
        <w:t xml:space="preserve"> × </w:t>
      </w:r>
      <w:r>
        <w:t>）</w:t>
      </w:r>
    </w:p>
    <w:p>
      <w:pPr>
        <w:pStyle w:val="4"/>
        <w:tabs>
          <w:tab w:val="left" w:pos="9839"/>
        </w:tabs>
        <w:spacing w:line="459" w:lineRule="exact"/>
      </w:pPr>
      <w:r>
        <w:rPr>
          <w:rFonts w:ascii="Arial" w:hAnsi="Arial" w:eastAsia="Arial"/>
        </w:rPr>
        <w:t>15</w:t>
      </w:r>
      <w:r>
        <w:t>、安全生产责任制度不包括班组人员的安全生产责任。</w:t>
      </w:r>
      <w:r>
        <w:tab/>
      </w:r>
      <w:r>
        <w:t>（ ×</w:t>
      </w:r>
      <w:r>
        <w:rPr>
          <w:spacing w:val="80"/>
        </w:rPr>
        <w:t xml:space="preserve"> </w:t>
      </w:r>
      <w:r>
        <w:t>）</w:t>
      </w:r>
    </w:p>
    <w:p>
      <w:pPr>
        <w:pStyle w:val="4"/>
        <w:tabs>
          <w:tab w:val="left" w:pos="9459"/>
        </w:tabs>
        <w:spacing w:before="299"/>
      </w:pPr>
      <w:r>
        <w:rPr>
          <w:rFonts w:ascii="Arial" w:hAnsi="Arial" w:eastAsia="Arial"/>
        </w:rPr>
        <w:t>16</w:t>
      </w:r>
      <w:r>
        <w:t>、使用安全带应做到垂直悬挂，高挂低用较为安全。</w:t>
      </w:r>
      <w:r>
        <w:tab/>
      </w:r>
      <w:r>
        <w:t>（√</w:t>
      </w:r>
      <w:r>
        <w:rPr>
          <w:spacing w:val="60"/>
        </w:rPr>
        <w:t xml:space="preserve"> </w:t>
      </w:r>
      <w:r>
        <w:t>）</w:t>
      </w:r>
    </w:p>
    <w:p>
      <w:pPr>
        <w:pStyle w:val="4"/>
        <w:tabs>
          <w:tab w:val="left" w:pos="7619"/>
        </w:tabs>
        <w:spacing w:before="299" w:line="384" w:lineRule="auto"/>
        <w:ind w:right="1839"/>
      </w:pPr>
      <w:r>
        <w:rPr>
          <w:rFonts w:ascii="Arial" w:hAnsi="Arial" w:eastAsia="Arial"/>
        </w:rPr>
        <w:t>17</w:t>
      </w:r>
      <w:r>
        <w:rPr>
          <w:spacing w:val="-40"/>
        </w:rPr>
        <w:t>、</w:t>
      </w:r>
      <w:r>
        <w:t>施工现场使用的各种气瓶属于危险品，</w:t>
      </w:r>
      <w:r>
        <w:tab/>
      </w:r>
      <w:r>
        <w:t>在存放和使用时，</w:t>
      </w:r>
      <w:r>
        <w:rPr>
          <w:spacing w:val="-20"/>
        </w:rPr>
        <w:t xml:space="preserve"> </w:t>
      </w:r>
      <w:r>
        <w:t>要距离明火</w:t>
      </w:r>
      <w:r>
        <w:rPr>
          <w:spacing w:val="40"/>
        </w:rPr>
        <w:t xml:space="preserve"> </w:t>
      </w:r>
      <w:r>
        <w:rPr>
          <w:rFonts w:ascii="Arial" w:hAnsi="Arial" w:eastAsia="Arial"/>
        </w:rPr>
        <w:t>5</w:t>
      </w:r>
      <w:r>
        <w:rPr>
          <w:rFonts w:ascii="Arial" w:hAnsi="Arial" w:eastAsia="Arial"/>
          <w:spacing w:val="-1"/>
        </w:rPr>
        <w:t xml:space="preserve"> </w:t>
      </w:r>
      <w:r>
        <w:t>米</w:t>
      </w:r>
      <w:r>
        <w:rPr>
          <w:spacing w:val="-18"/>
        </w:rPr>
        <w:t>以</w:t>
      </w:r>
      <w:r>
        <w:t>上</w:t>
      </w:r>
      <w:r>
        <w:rPr>
          <w:spacing w:val="-140"/>
        </w:rPr>
        <w:t>。</w:t>
      </w:r>
      <w:r>
        <w:t>（</w:t>
      </w:r>
      <w:r>
        <w:rPr>
          <w:spacing w:val="40"/>
        </w:rPr>
        <w:t xml:space="preserve"> </w:t>
      </w:r>
      <w:r>
        <w:t>×</w:t>
      </w:r>
      <w:r>
        <w:rPr>
          <w:spacing w:val="40"/>
        </w:rPr>
        <w:t xml:space="preserve"> </w:t>
      </w:r>
      <w:r>
        <w:t>）</w:t>
      </w:r>
    </w:p>
    <w:p>
      <w:pPr>
        <w:pStyle w:val="4"/>
        <w:spacing w:before="24"/>
      </w:pPr>
      <w:r>
        <w:rPr>
          <w:rFonts w:ascii="Arial" w:eastAsia="Arial"/>
        </w:rPr>
        <w:t>18</w:t>
      </w:r>
      <w:r>
        <w:t>、采用人字梯作业时，只有高级工可以站在梯子上移动梯子或在最顶层作业。</w:t>
      </w:r>
    </w:p>
    <w:p>
      <w:pPr>
        <w:pStyle w:val="4"/>
        <w:spacing w:before="279"/>
      </w:pPr>
      <w:r>
        <w:t>（ ×</w:t>
      </w:r>
      <w:r>
        <w:rPr>
          <w:spacing w:val="80"/>
        </w:rPr>
        <w:t xml:space="preserve"> </w:t>
      </w:r>
      <w:r>
        <w:t>）</w:t>
      </w:r>
    </w:p>
    <w:p>
      <w:pPr>
        <w:pStyle w:val="4"/>
        <w:ind w:left="0"/>
        <w:rPr>
          <w:sz w:val="40"/>
        </w:rPr>
      </w:pPr>
    </w:p>
    <w:p>
      <w:pPr>
        <w:pStyle w:val="4"/>
        <w:ind w:left="0"/>
        <w:rPr>
          <w:sz w:val="41"/>
        </w:rPr>
      </w:pPr>
    </w:p>
    <w:p>
      <w:pPr>
        <w:pStyle w:val="4"/>
        <w:spacing w:before="1" w:line="396" w:lineRule="auto"/>
        <w:ind w:right="2519"/>
      </w:pPr>
      <w:r>
        <w:rPr>
          <w:rFonts w:ascii="Arial" w:hAnsi="Arial" w:eastAsia="Arial"/>
        </w:rPr>
        <w:t>19</w:t>
      </w:r>
      <w:r>
        <w:t>、开关箱与用电设备之间，可实行“一闸多机”和一台漏电保护器同时保护几台设备的做法。（ ×）</w:t>
      </w:r>
    </w:p>
    <w:p>
      <w:pPr>
        <w:pStyle w:val="4"/>
        <w:spacing w:line="396" w:lineRule="auto"/>
        <w:ind w:right="2519"/>
      </w:pPr>
      <w:r>
        <w:rPr>
          <w:rFonts w:ascii="Arial" w:eastAsia="Arial"/>
        </w:rPr>
        <w:t>20</w:t>
      </w:r>
      <w:r>
        <w:t>、登高架设作业人员，要定期进行体检，经医生诊断，凡患高血压、心脏病、贫血症、癫痫病以及其它不适于登高架设作业的人员，不得从事登高架设作业。</w:t>
      </w:r>
    </w:p>
    <w:p>
      <w:pPr>
        <w:pStyle w:val="4"/>
        <w:spacing w:line="459" w:lineRule="exact"/>
      </w:pPr>
      <w:r>
        <w:t>（ √</w:t>
      </w:r>
      <w:r>
        <w:rPr>
          <w:spacing w:val="80"/>
        </w:rPr>
        <w:t xml:space="preserve"> </w:t>
      </w:r>
      <w:r>
        <w:t>）</w:t>
      </w:r>
    </w:p>
    <w:p>
      <w:pPr>
        <w:pStyle w:val="4"/>
        <w:spacing w:before="276"/>
      </w:pPr>
      <w:r>
        <w:rPr>
          <w:rFonts w:ascii="Arial" w:hAnsi="Arial" w:eastAsia="Arial"/>
        </w:rPr>
        <w:t>21</w:t>
      </w:r>
      <w:r>
        <w:t>、施工现场发生电气火灾时， 应先切断电源， 使用泡沫灭火器进行灭火。（ × ）</w:t>
      </w:r>
    </w:p>
    <w:p>
      <w:pPr>
        <w:pStyle w:val="4"/>
        <w:spacing w:before="299" w:line="384" w:lineRule="auto"/>
        <w:ind w:right="2519"/>
      </w:pPr>
      <w:r>
        <w:rPr>
          <w:rFonts w:ascii="Arial" w:hAnsi="Arial" w:eastAsia="Arial"/>
        </w:rPr>
        <w:t>22</w:t>
      </w:r>
      <w:r>
        <w:t>、实际管理工作是计划、实施、检查、处理，也就是决策、执行、反馈、再决策、再执行、再反馈的过程。 （ √ ）</w:t>
      </w:r>
    </w:p>
    <w:p>
      <w:pPr>
        <w:pStyle w:val="4"/>
        <w:spacing w:before="24"/>
      </w:pPr>
      <w:r>
        <w:rPr>
          <w:rFonts w:ascii="Arial" w:hAnsi="Arial" w:eastAsia="Arial"/>
        </w:rPr>
        <w:t>23</w:t>
      </w:r>
      <w:r>
        <w:t>、“生产必须安全，安全为了生产”这种提法是与“安全第一”提法矛盾的。</w:t>
      </w:r>
    </w:p>
    <w:p>
      <w:pPr>
        <w:pStyle w:val="4"/>
        <w:spacing w:before="299"/>
      </w:pPr>
      <w:r>
        <w:t>（ ×</w:t>
      </w:r>
      <w:r>
        <w:rPr>
          <w:spacing w:val="80"/>
        </w:rPr>
        <w:t xml:space="preserve"> </w:t>
      </w:r>
      <w:r>
        <w:t>）</w:t>
      </w:r>
    </w:p>
    <w:p>
      <w:pPr>
        <w:pStyle w:val="4"/>
        <w:tabs>
          <w:tab w:val="left" w:pos="5339"/>
        </w:tabs>
        <w:spacing w:before="279" w:line="396" w:lineRule="auto"/>
        <w:ind w:right="1839"/>
      </w:pPr>
      <w:r>
        <w:rPr>
          <w:rFonts w:ascii="Arial" w:hAnsi="Arial" w:eastAsia="Arial"/>
        </w:rPr>
        <w:t>24</w:t>
      </w:r>
      <w:r>
        <w:rPr>
          <w:spacing w:val="-40"/>
        </w:rPr>
        <w:t>、</w:t>
      </w:r>
      <w:r>
        <w:t>电气设备应采用专用的黄</w:t>
      </w:r>
      <w:r>
        <w:tab/>
      </w:r>
      <w:r>
        <w:rPr>
          <w:rFonts w:ascii="Arial" w:hAnsi="Arial" w:eastAsia="Arial"/>
        </w:rPr>
        <w:t>/</w:t>
      </w:r>
      <w:r>
        <w:rPr>
          <w:rFonts w:ascii="Arial" w:hAnsi="Arial" w:eastAsia="Arial"/>
          <w:spacing w:val="-1"/>
        </w:rPr>
        <w:t xml:space="preserve"> </w:t>
      </w:r>
      <w:r>
        <w:t>绿双色线作保护零线，</w:t>
      </w:r>
      <w:r>
        <w:rPr>
          <w:spacing w:val="40"/>
        </w:rPr>
        <w:t xml:space="preserve"> </w:t>
      </w:r>
      <w:r>
        <w:t>但在特殊情况下，</w:t>
      </w:r>
      <w:r>
        <w:rPr>
          <w:spacing w:val="-20"/>
        </w:rPr>
        <w:t xml:space="preserve"> </w:t>
      </w:r>
      <w:r>
        <w:rPr>
          <w:spacing w:val="20"/>
        </w:rPr>
        <w:t>黄</w:t>
      </w:r>
      <w:r>
        <w:rPr>
          <w:rFonts w:ascii="Arial" w:hAnsi="Arial" w:eastAsia="Arial"/>
        </w:rPr>
        <w:t>/</w:t>
      </w:r>
      <w:r>
        <w:rPr>
          <w:rFonts w:ascii="Arial" w:hAnsi="Arial" w:eastAsia="Arial"/>
          <w:spacing w:val="-1"/>
        </w:rPr>
        <w:t xml:space="preserve"> </w:t>
      </w:r>
      <w:r>
        <w:t>绿</w:t>
      </w:r>
      <w:r>
        <w:rPr>
          <w:spacing w:val="-17"/>
        </w:rPr>
        <w:t>双</w:t>
      </w:r>
      <w:r>
        <w:t>色线可作为相线使用</w:t>
      </w:r>
      <w:r>
        <w:rPr>
          <w:spacing w:val="80"/>
        </w:rPr>
        <w:t>。</w:t>
      </w:r>
      <w:r>
        <w:t>（</w:t>
      </w:r>
      <w:r>
        <w:rPr>
          <w:spacing w:val="40"/>
        </w:rPr>
        <w:t xml:space="preserve"> </w:t>
      </w:r>
      <w:r>
        <w:t>×</w:t>
      </w:r>
      <w:r>
        <w:rPr>
          <w:spacing w:val="40"/>
        </w:rPr>
        <w:t xml:space="preserve"> </w:t>
      </w:r>
      <w:r>
        <w:t>）</w:t>
      </w:r>
    </w:p>
    <w:p>
      <w:pPr>
        <w:pStyle w:val="4"/>
        <w:tabs>
          <w:tab w:val="left" w:pos="4539"/>
        </w:tabs>
        <w:spacing w:line="439" w:lineRule="exact"/>
      </w:pPr>
      <w:r>
        <w:rPr>
          <w:rFonts w:ascii="Arial" w:eastAsia="Arial"/>
        </w:rPr>
        <w:t>25</w:t>
      </w:r>
      <w:r>
        <w:rPr>
          <w:spacing w:val="-180"/>
        </w:rPr>
        <w:t>、</w:t>
      </w:r>
      <w:r>
        <w:t>凡在坠落高度基准面</w:t>
      </w:r>
      <w:r>
        <w:tab/>
      </w:r>
      <w:r>
        <w:rPr>
          <w:rFonts w:ascii="Arial" w:eastAsia="Arial"/>
        </w:rPr>
        <w:t>3</w:t>
      </w:r>
      <w:r>
        <w:rPr>
          <w:rFonts w:ascii="Arial" w:eastAsia="Arial"/>
          <w:spacing w:val="-21"/>
        </w:rPr>
        <w:t xml:space="preserve"> </w:t>
      </w:r>
      <w:r>
        <w:t>米以上</w:t>
      </w:r>
      <w:r>
        <w:rPr>
          <w:spacing w:val="-60"/>
        </w:rPr>
        <w:t>，</w:t>
      </w:r>
      <w:r>
        <w:t>有可能坠落的高处进行的作业称为高处作业。</w:t>
      </w:r>
    </w:p>
    <w:p>
      <w:pPr>
        <w:pStyle w:val="4"/>
        <w:spacing w:before="318"/>
      </w:pPr>
      <w:r>
        <w:t>（ ×</w:t>
      </w:r>
      <w:r>
        <w:rPr>
          <w:spacing w:val="80"/>
        </w:rPr>
        <w:t xml:space="preserve"> </w:t>
      </w:r>
      <w:r>
        <w:t>）</w:t>
      </w:r>
    </w:p>
    <w:p>
      <w:pPr>
        <w:pStyle w:val="4"/>
        <w:tabs>
          <w:tab w:val="left" w:pos="10619"/>
          <w:tab w:val="left" w:pos="11579"/>
        </w:tabs>
        <w:spacing w:before="279"/>
      </w:pPr>
      <w:r>
        <w:rPr>
          <w:rFonts w:ascii="Arial" w:eastAsia="Arial"/>
        </w:rPr>
        <w:t>26</w:t>
      </w:r>
      <w:r>
        <w:t>、企业安全教育中的＂三级教育＂仅仅是对新工人进行的。</w:t>
      </w:r>
      <w:r>
        <w:tab/>
      </w:r>
      <w:r>
        <w:t>（</w:t>
      </w:r>
      <w:r>
        <w:rPr>
          <w:spacing w:val="-60"/>
        </w:rPr>
        <w:t xml:space="preserve"> </w:t>
      </w:r>
      <w:r>
        <w:rPr>
          <w:rFonts w:ascii="Arial" w:eastAsia="Arial"/>
        </w:rPr>
        <w:t>X</w:t>
      </w:r>
      <w:r>
        <w:rPr>
          <w:rFonts w:ascii="Arial" w:eastAsia="Arial"/>
        </w:rPr>
        <w:tab/>
      </w:r>
      <w:r>
        <w:t>）</w:t>
      </w:r>
    </w:p>
    <w:p>
      <w:pPr>
        <w:pStyle w:val="4"/>
        <w:tabs>
          <w:tab w:val="left" w:pos="9079"/>
        </w:tabs>
        <w:spacing w:before="299"/>
      </w:pPr>
      <w:r>
        <w:rPr>
          <w:rFonts w:ascii="Arial" w:eastAsia="Arial"/>
        </w:rPr>
        <w:t>27</w:t>
      </w:r>
      <w:r>
        <w:t>、企业安全教育的对象不包括一般管理人员？（</w:t>
      </w:r>
      <w:r>
        <w:tab/>
      </w:r>
      <w:r>
        <w:rPr>
          <w:rFonts w:ascii="Arial" w:eastAsia="Arial"/>
        </w:rPr>
        <w:t>X</w:t>
      </w:r>
      <w:r>
        <w:rPr>
          <w:rFonts w:ascii="Arial" w:eastAsia="Arial"/>
          <w:spacing w:val="39"/>
        </w:rPr>
        <w:t xml:space="preserve"> </w:t>
      </w:r>
      <w:r>
        <w:t>）</w:t>
      </w:r>
    </w:p>
    <w:p>
      <w:pPr>
        <w:pStyle w:val="4"/>
        <w:tabs>
          <w:tab w:val="left" w:pos="9079"/>
        </w:tabs>
        <w:spacing w:before="279"/>
      </w:pPr>
      <w:r>
        <w:rPr>
          <w:rFonts w:ascii="Arial" w:hAnsi="Arial" w:eastAsia="Arial"/>
        </w:rPr>
        <w:t>28</w:t>
      </w:r>
      <w:r>
        <w:t>、安全带使用时可以将钩直接挂在安全绳上使用。</w:t>
      </w:r>
      <w:r>
        <w:tab/>
      </w:r>
      <w:r>
        <w:t>（ ×</w:t>
      </w:r>
      <w:r>
        <w:rPr>
          <w:spacing w:val="80"/>
        </w:rPr>
        <w:t xml:space="preserve"> </w:t>
      </w:r>
      <w:r>
        <w:t>）</w:t>
      </w:r>
    </w:p>
    <w:p>
      <w:pPr>
        <w:pStyle w:val="4"/>
        <w:tabs>
          <w:tab w:val="left" w:pos="10239"/>
        </w:tabs>
        <w:spacing w:before="298"/>
      </w:pPr>
      <w:r>
        <w:rPr>
          <w:rFonts w:ascii="Arial" w:hAnsi="Arial" w:eastAsia="Arial"/>
        </w:rPr>
        <w:t>39</w:t>
      </w:r>
      <w:r>
        <w:t>、安全技术交底除口头交底外，还必须有书面交底记录。</w:t>
      </w:r>
      <w:r>
        <w:tab/>
      </w:r>
      <w:r>
        <w:rPr>
          <w:spacing w:val="10"/>
        </w:rPr>
        <w:t>（√</w:t>
      </w:r>
      <w:r>
        <w:rPr>
          <w:spacing w:val="40"/>
        </w:rPr>
        <w:t xml:space="preserve"> </w:t>
      </w:r>
      <w:r>
        <w:t>）</w:t>
      </w:r>
    </w:p>
    <w:p>
      <w:pPr>
        <w:pStyle w:val="4"/>
        <w:tabs>
          <w:tab w:val="left" w:pos="11499"/>
          <w:tab w:val="left" w:pos="11879"/>
        </w:tabs>
        <w:spacing w:before="299"/>
        <w:ind w:left="300"/>
        <w:rPr>
          <w:rFonts w:ascii="Arial" w:hAnsi="Arial" w:eastAsia="Arial"/>
        </w:rPr>
      </w:pPr>
      <w:r>
        <w:rPr>
          <w:rFonts w:ascii="Arial" w:hAnsi="Arial" w:eastAsia="Arial"/>
          <w:spacing w:val="-11"/>
        </w:rPr>
        <w:t>30</w:t>
      </w:r>
      <w:r>
        <w:t>、气瓶在使用前，应该放在绝缘性物体如橡胶、塑料、木板上。</w:t>
      </w:r>
      <w:r>
        <w:tab/>
      </w:r>
      <w:r>
        <w:rPr>
          <w:rFonts w:ascii="Arial" w:hAnsi="Arial" w:eastAsia="Arial"/>
        </w:rPr>
        <w:t>(</w:t>
      </w:r>
      <w:r>
        <w:rPr>
          <w:rFonts w:ascii="Arial" w:hAnsi="Arial" w:eastAsia="Arial"/>
        </w:rPr>
        <w:tab/>
      </w:r>
      <w:r>
        <w:t>×</w:t>
      </w:r>
      <w:r>
        <w:rPr>
          <w:spacing w:val="-40"/>
        </w:rPr>
        <w:t xml:space="preserve"> </w:t>
      </w:r>
      <w:r>
        <w:rPr>
          <w:rFonts w:ascii="Arial" w:hAnsi="Arial" w:eastAsia="Arial"/>
        </w:rPr>
        <w:t>)</w:t>
      </w:r>
    </w:p>
    <w:p>
      <w:pPr>
        <w:spacing w:after="0"/>
        <w:rPr>
          <w:rFonts w:ascii="Arial" w:hAnsi="Arial" w:eastAsia="Arial"/>
        </w:rPr>
        <w:sectPr>
          <w:pgSz w:w="19120" w:h="27060"/>
          <w:pgMar w:top="2460" w:right="1080" w:bottom="280" w:left="2500" w:header="720" w:footer="720" w:gutter="0"/>
          <w:cols w:space="720" w:num="1"/>
        </w:sectPr>
      </w:pPr>
    </w:p>
    <w:p>
      <w:pPr>
        <w:pStyle w:val="4"/>
        <w:tabs>
          <w:tab w:val="left" w:pos="499"/>
        </w:tabs>
        <w:spacing w:before="40" w:line="384" w:lineRule="auto"/>
        <w:ind w:left="100" w:right="2619" w:firstLine="200"/>
        <w:rPr>
          <w:rFonts w:ascii="Arial" w:hAnsi="Arial" w:eastAsia="Arial"/>
        </w:rPr>
      </w:pPr>
      <w:r>
        <w:rPr>
          <w:rFonts w:ascii="Arial" w:hAnsi="Arial" w:eastAsia="Arial"/>
          <w:spacing w:val="-11"/>
        </w:rPr>
        <w:t>31</w:t>
      </w:r>
      <w:r>
        <w:t>、从业人员有权对本单位安全生产工作中存在的问题提出批评、检举、控告</w:t>
      </w:r>
      <w:r>
        <w:rPr>
          <w:spacing w:val="-18"/>
        </w:rPr>
        <w:t>。</w:t>
      </w:r>
      <w:r>
        <w:rPr>
          <w:rFonts w:ascii="Arial" w:hAnsi="Arial" w:eastAsia="Arial"/>
        </w:rPr>
        <w:t>(</w:t>
      </w:r>
      <w:r>
        <w:rPr>
          <w:rFonts w:ascii="Arial" w:hAnsi="Arial" w:eastAsia="Arial"/>
        </w:rPr>
        <w:tab/>
      </w:r>
      <w:r>
        <w:t>√</w:t>
      </w:r>
      <w:r>
        <w:rPr>
          <w:spacing w:val="-60"/>
        </w:rPr>
        <w:t xml:space="preserve"> </w:t>
      </w:r>
      <w:r>
        <w:rPr>
          <w:rFonts w:ascii="Arial" w:hAnsi="Arial" w:eastAsia="Arial"/>
        </w:rPr>
        <w:t>)</w:t>
      </w:r>
    </w:p>
    <w:p>
      <w:pPr>
        <w:pStyle w:val="4"/>
        <w:spacing w:before="24" w:line="396" w:lineRule="auto"/>
        <w:ind w:left="100" w:right="2799"/>
      </w:pPr>
      <w:r>
        <w:rPr>
          <w:rFonts w:ascii="Arial" w:hAnsi="Arial" w:eastAsia="Arial"/>
        </w:rPr>
        <w:t>32</w:t>
      </w:r>
      <w:r>
        <w:t>、对重大事故隐患不采取措施，致使发生重大事故，造成生命、财务损失的， 只追究其人事责任，不追究刑事责任。 （ × ）</w:t>
      </w:r>
    </w:p>
    <w:p>
      <w:pPr>
        <w:pStyle w:val="4"/>
        <w:spacing w:line="396" w:lineRule="auto"/>
        <w:ind w:left="100" w:right="2799"/>
      </w:pPr>
      <w:r>
        <w:rPr>
          <w:rFonts w:ascii="Arial" w:hAnsi="Arial" w:eastAsia="Arial"/>
        </w:rPr>
        <w:t>33</w:t>
      </w:r>
      <w:r>
        <w:t>、安全生产法规是调整劳动关系，保障劳动者在劳动过程中的安全健康而建立的法律体系。（ √ ）</w:t>
      </w:r>
    </w:p>
    <w:p>
      <w:pPr>
        <w:pStyle w:val="4"/>
        <w:spacing w:line="439" w:lineRule="exact"/>
        <w:ind w:left="100"/>
      </w:pPr>
      <w:r>
        <w:rPr>
          <w:rFonts w:ascii="Arial" w:eastAsia="Arial"/>
        </w:rPr>
        <w:t>34</w:t>
      </w:r>
      <w:r>
        <w:t>、安全生产责任是指企业各级生产领导，应对本单位的安全工作负总的组织领</w:t>
      </w:r>
    </w:p>
    <w:p>
      <w:pPr>
        <w:pStyle w:val="4"/>
        <w:spacing w:before="296"/>
        <w:ind w:left="100"/>
      </w:pPr>
      <w:r>
        <w:t>导责任。（ √ ）</w:t>
      </w:r>
    </w:p>
    <w:p>
      <w:pPr>
        <w:pStyle w:val="4"/>
        <w:tabs>
          <w:tab w:val="left" w:pos="9959"/>
        </w:tabs>
        <w:spacing w:before="279"/>
        <w:ind w:left="100"/>
      </w:pPr>
      <w:r>
        <w:rPr>
          <w:rFonts w:ascii="Arial" w:hAnsi="Arial" w:eastAsia="Arial"/>
        </w:rPr>
        <w:t>35</w:t>
      </w:r>
      <w:r>
        <w:t>、企业安全管理的内容主要包括：经济管理、法制管理。</w:t>
      </w:r>
      <w:r>
        <w:tab/>
      </w:r>
      <w:r>
        <w:t>（ ×</w:t>
      </w:r>
      <w:r>
        <w:rPr>
          <w:spacing w:val="80"/>
        </w:rPr>
        <w:t xml:space="preserve"> </w:t>
      </w:r>
      <w:r>
        <w:t>）</w:t>
      </w:r>
    </w:p>
    <w:p>
      <w:pPr>
        <w:pStyle w:val="4"/>
        <w:spacing w:before="299"/>
        <w:ind w:left="100"/>
      </w:pPr>
      <w:r>
        <w:rPr>
          <w:rFonts w:ascii="Arial" w:eastAsia="Arial"/>
        </w:rPr>
        <w:t>36</w:t>
      </w:r>
      <w:r>
        <w:t>、在生产过程中，如果物的状态、人的行为和环境条件不能满足依据事故发生</w:t>
      </w:r>
    </w:p>
    <w:p>
      <w:pPr>
        <w:pStyle w:val="4"/>
        <w:tabs>
          <w:tab w:val="left" w:pos="5779"/>
        </w:tabs>
        <w:spacing w:before="279"/>
        <w:ind w:left="100"/>
      </w:pPr>
      <w:r>
        <w:t>与预防规律的认识所制定的标准、</w:t>
      </w:r>
      <w:r>
        <w:tab/>
      </w:r>
      <w:r>
        <w:t>规章</w:t>
      </w:r>
      <w:r>
        <w:rPr>
          <w:spacing w:val="-60"/>
        </w:rPr>
        <w:t>、</w:t>
      </w:r>
      <w:r>
        <w:t>规定</w:t>
      </w:r>
      <w:r>
        <w:rPr>
          <w:spacing w:val="-40"/>
        </w:rPr>
        <w:t>、</w:t>
      </w:r>
      <w:r>
        <w:t>规程等</w:t>
      </w:r>
      <w:r>
        <w:rPr>
          <w:spacing w:val="-60"/>
        </w:rPr>
        <w:t>，</w:t>
      </w:r>
      <w:r>
        <w:t>就有可能发生事故</w:t>
      </w:r>
      <w:r>
        <w:rPr>
          <w:spacing w:val="-80"/>
        </w:rPr>
        <w:t>。</w:t>
      </w:r>
      <w:r>
        <w:t>（</w:t>
      </w:r>
      <w:r>
        <w:rPr>
          <w:spacing w:val="40"/>
        </w:rPr>
        <w:t xml:space="preserve"> </w:t>
      </w:r>
      <w:r>
        <w:t>√</w:t>
      </w:r>
      <w:r>
        <w:rPr>
          <w:spacing w:val="40"/>
        </w:rPr>
        <w:t xml:space="preserve"> </w:t>
      </w:r>
      <w:r>
        <w:t>）</w:t>
      </w:r>
    </w:p>
    <w:p>
      <w:pPr>
        <w:pStyle w:val="4"/>
        <w:spacing w:before="298" w:line="396" w:lineRule="auto"/>
        <w:ind w:left="100" w:right="2799"/>
      </w:pPr>
      <w:r>
        <w:rPr>
          <w:rFonts w:ascii="Arial" w:hAnsi="Arial" w:eastAsia="Arial"/>
        </w:rPr>
        <w:t>37</w:t>
      </w:r>
      <w:r>
        <w:rPr>
          <w:spacing w:val="-1"/>
        </w:rPr>
        <w:t>、安全检查的内容有经常性检查，定期安全检查，专业性安全检查，群众性检</w:t>
      </w:r>
      <w:r>
        <w:rPr>
          <w:spacing w:val="-70"/>
        </w:rPr>
        <w:t>查。</w:t>
      </w:r>
      <w:r>
        <w:t>（√）</w:t>
      </w:r>
    </w:p>
    <w:p>
      <w:pPr>
        <w:pStyle w:val="4"/>
        <w:spacing w:line="396" w:lineRule="auto"/>
        <w:ind w:left="100" w:right="2799"/>
      </w:pPr>
      <w:r>
        <w:rPr>
          <w:rFonts w:ascii="Arial" w:hAnsi="Arial" w:eastAsia="Arial"/>
        </w:rPr>
        <w:t>38</w:t>
      </w:r>
      <w:r>
        <w:t>、强化企业生产管理必须严格执行各项规章制度，杜绝违章指挥，违章作业和违反劳动纪律现象。（√）</w:t>
      </w:r>
    </w:p>
    <w:p>
      <w:pPr>
        <w:pStyle w:val="4"/>
        <w:tabs>
          <w:tab w:val="left" w:pos="11119"/>
        </w:tabs>
        <w:spacing w:line="439" w:lineRule="exact"/>
        <w:ind w:left="100"/>
      </w:pPr>
      <w:r>
        <w:rPr>
          <w:rFonts w:ascii="Arial" w:hAnsi="Arial" w:eastAsia="Arial"/>
        </w:rPr>
        <w:t>39</w:t>
      </w:r>
      <w:r>
        <w:t>、应急预案是应急救援工作的指导文件，但不具有法规权威性。</w:t>
      </w:r>
      <w:r>
        <w:tab/>
      </w:r>
      <w:r>
        <w:t>（ ×</w:t>
      </w:r>
      <w:r>
        <w:rPr>
          <w:spacing w:val="80"/>
        </w:rPr>
        <w:t xml:space="preserve"> </w:t>
      </w:r>
      <w:r>
        <w:t>）</w:t>
      </w:r>
    </w:p>
    <w:p>
      <w:pPr>
        <w:pStyle w:val="4"/>
        <w:tabs>
          <w:tab w:val="left" w:pos="12279"/>
        </w:tabs>
        <w:spacing w:before="297"/>
        <w:ind w:left="100"/>
      </w:pPr>
      <w:r>
        <w:rPr>
          <w:rFonts w:ascii="Arial" w:hAnsi="Arial" w:eastAsia="Arial"/>
        </w:rPr>
        <w:t>40</w:t>
      </w:r>
      <w:r>
        <w:t>、生产经营单位必须依法参加工伤社会保险，为从业人员交纳保险费。</w:t>
      </w:r>
      <w:r>
        <w:tab/>
      </w:r>
      <w:r>
        <w:t>（ √</w:t>
      </w:r>
      <w:r>
        <w:rPr>
          <w:spacing w:val="80"/>
        </w:rPr>
        <w:t xml:space="preserve"> </w:t>
      </w:r>
      <w:r>
        <w:t>）</w:t>
      </w:r>
    </w:p>
    <w:p>
      <w:pPr>
        <w:pStyle w:val="4"/>
        <w:tabs>
          <w:tab w:val="left" w:pos="8999"/>
          <w:tab w:val="left" w:pos="9559"/>
        </w:tabs>
        <w:spacing w:before="279"/>
        <w:ind w:left="100"/>
      </w:pPr>
      <w:r>
        <w:rPr>
          <w:rFonts w:ascii="Arial" w:hAnsi="Arial" w:eastAsia="Arial"/>
        </w:rPr>
        <w:t>41</w:t>
      </w:r>
      <w:r>
        <w:t>、手持电动工具的电源线可以根据需要接长或拆换</w:t>
      </w:r>
      <w:r>
        <w:tab/>
      </w:r>
      <w:r>
        <w:rPr>
          <w:rFonts w:ascii="Arial" w:hAnsi="Arial" w:eastAsia="Arial"/>
        </w:rPr>
        <w:t>.</w:t>
      </w:r>
      <w:r>
        <w:rPr>
          <w:rFonts w:ascii="Arial" w:hAnsi="Arial" w:eastAsia="Arial"/>
        </w:rPr>
        <w:tab/>
      </w:r>
      <w:r>
        <w:t>（×）</w:t>
      </w:r>
    </w:p>
    <w:p>
      <w:pPr>
        <w:pStyle w:val="4"/>
        <w:tabs>
          <w:tab w:val="left" w:pos="12459"/>
          <w:tab w:val="left" w:pos="12859"/>
        </w:tabs>
        <w:spacing w:before="298"/>
        <w:ind w:left="100"/>
        <w:rPr>
          <w:rFonts w:ascii="Arial" w:hAnsi="Arial" w:eastAsia="Arial"/>
        </w:rPr>
      </w:pPr>
      <w:r>
        <w:rPr>
          <w:rFonts w:ascii="Arial" w:hAnsi="Arial" w:eastAsia="Arial"/>
        </w:rPr>
        <w:t>42</w:t>
      </w:r>
      <w:r>
        <w:t>、驾驶车辆通过有人看守的道口时，应做到“一慢、二看、三通过”。</w:t>
      </w:r>
      <w:r>
        <w:tab/>
      </w:r>
      <w:r>
        <w:rPr>
          <w:rFonts w:ascii="Arial" w:hAnsi="Arial" w:eastAsia="Arial"/>
        </w:rPr>
        <w:t>(</w:t>
      </w:r>
      <w:r>
        <w:rPr>
          <w:rFonts w:ascii="Arial" w:hAnsi="Arial" w:eastAsia="Arial"/>
        </w:rPr>
        <w:tab/>
      </w:r>
      <w:r>
        <w:t>√</w:t>
      </w:r>
      <w:r>
        <w:rPr>
          <w:spacing w:val="-60"/>
        </w:rPr>
        <w:t xml:space="preserve"> </w:t>
      </w:r>
      <w:r>
        <w:rPr>
          <w:rFonts w:ascii="Arial" w:hAnsi="Arial" w:eastAsia="Arial"/>
        </w:rPr>
        <w:t>)</w:t>
      </w:r>
    </w:p>
    <w:p>
      <w:pPr>
        <w:pStyle w:val="4"/>
        <w:tabs>
          <w:tab w:val="left" w:pos="10740"/>
          <w:tab w:val="left" w:pos="11299"/>
        </w:tabs>
        <w:spacing w:before="299"/>
        <w:ind w:left="100"/>
        <w:rPr>
          <w:rFonts w:ascii="Arial" w:hAnsi="Arial" w:eastAsia="Arial"/>
        </w:rPr>
      </w:pPr>
      <w:r>
        <w:rPr>
          <w:rFonts w:ascii="Arial" w:hAnsi="Arial" w:eastAsia="Arial"/>
        </w:rPr>
        <w:t>43</w:t>
      </w:r>
      <w:r>
        <w:t>、从事特种作业的劳动者经过专门培训即可进行特种作业。</w:t>
      </w:r>
      <w:r>
        <w:tab/>
      </w:r>
      <w:r>
        <w:rPr>
          <w:rFonts w:ascii="Arial" w:hAnsi="Arial" w:eastAsia="Arial"/>
        </w:rPr>
        <w:t>(</w:t>
      </w:r>
      <w:r>
        <w:rPr>
          <w:rFonts w:ascii="Arial" w:hAnsi="Arial" w:eastAsia="Arial"/>
        </w:rPr>
        <w:tab/>
      </w:r>
      <w:r>
        <w:t>×</w:t>
      </w:r>
      <w:r>
        <w:rPr>
          <w:spacing w:val="-40"/>
        </w:rPr>
        <w:t xml:space="preserve"> </w:t>
      </w:r>
      <w:r>
        <w:rPr>
          <w:rFonts w:ascii="Arial" w:hAnsi="Arial" w:eastAsia="Arial"/>
        </w:rPr>
        <w:t>)</w:t>
      </w:r>
    </w:p>
    <w:p>
      <w:pPr>
        <w:pStyle w:val="4"/>
        <w:tabs>
          <w:tab w:val="left" w:pos="8799"/>
        </w:tabs>
        <w:spacing w:before="279"/>
        <w:ind w:left="100"/>
      </w:pPr>
      <w:r>
        <w:rPr>
          <w:rFonts w:ascii="Arial" w:eastAsia="Arial"/>
        </w:rPr>
        <w:t>44</w:t>
      </w:r>
      <w:r>
        <w:t>、企业安全教育的对象不包括一般管理人员？（</w:t>
      </w:r>
      <w:r>
        <w:tab/>
      </w:r>
      <w:r>
        <w:rPr>
          <w:rFonts w:ascii="Arial" w:eastAsia="Arial"/>
        </w:rPr>
        <w:t>X</w:t>
      </w:r>
      <w:r>
        <w:rPr>
          <w:rFonts w:ascii="Arial" w:eastAsia="Arial"/>
          <w:spacing w:val="39"/>
        </w:rPr>
        <w:t xml:space="preserve"> </w:t>
      </w:r>
      <w:r>
        <w:t>）</w:t>
      </w:r>
    </w:p>
    <w:p>
      <w:pPr>
        <w:pStyle w:val="4"/>
        <w:tabs>
          <w:tab w:val="left" w:pos="5879"/>
          <w:tab w:val="left" w:pos="6259"/>
        </w:tabs>
        <w:spacing w:before="299" w:line="384" w:lineRule="auto"/>
        <w:ind w:left="100" w:right="2799"/>
        <w:rPr>
          <w:rFonts w:ascii="Arial" w:hAnsi="Arial" w:eastAsia="Arial"/>
        </w:rPr>
      </w:pPr>
      <w:r>
        <w:rPr>
          <w:rFonts w:ascii="Arial" w:hAnsi="Arial" w:eastAsia="Arial"/>
        </w:rPr>
        <w:t>45</w:t>
      </w:r>
      <w:r>
        <w:t>、特种作业人员经过培训，如考核不合格，可在两个月内进行补考，补考仍</w:t>
      </w:r>
      <w:r>
        <w:rPr>
          <w:spacing w:val="-18"/>
        </w:rPr>
        <w:t>不</w:t>
      </w:r>
      <w:r>
        <w:t>及格，可在一个月内再进行补考。</w:t>
      </w:r>
      <w:r>
        <w:tab/>
      </w:r>
      <w:r>
        <w:rPr>
          <w:rFonts w:ascii="Arial" w:hAnsi="Arial" w:eastAsia="Arial"/>
        </w:rPr>
        <w:t>(</w:t>
      </w:r>
      <w:r>
        <w:rPr>
          <w:rFonts w:ascii="Arial" w:hAnsi="Arial" w:eastAsia="Arial"/>
        </w:rPr>
        <w:tab/>
      </w:r>
      <w:r>
        <w:t>×</w:t>
      </w:r>
      <w:r>
        <w:rPr>
          <w:spacing w:val="-20"/>
        </w:rPr>
        <w:t xml:space="preserve"> </w:t>
      </w:r>
      <w:r>
        <w:rPr>
          <w:rFonts w:ascii="Arial" w:hAnsi="Arial" w:eastAsia="Arial"/>
        </w:rPr>
        <w:t>)</w:t>
      </w:r>
    </w:p>
    <w:p>
      <w:pPr>
        <w:pStyle w:val="4"/>
        <w:tabs>
          <w:tab w:val="left" w:pos="7339"/>
        </w:tabs>
        <w:spacing w:before="44" w:line="384" w:lineRule="auto"/>
        <w:ind w:left="1160" w:right="1879" w:hanging="780"/>
        <w:rPr>
          <w:rFonts w:ascii="Arial" w:hAnsi="Arial" w:eastAsia="Arial"/>
        </w:rPr>
      </w:pPr>
      <w:r>
        <w:rPr>
          <w:rFonts w:ascii="Arial" w:hAnsi="Arial" w:eastAsia="Arial"/>
        </w:rPr>
        <w:t>46</w:t>
      </w:r>
      <w:r>
        <w:t>、创伤伤口内有玻璃碎片等大块异物时</w:t>
      </w:r>
      <w:r>
        <w:tab/>
      </w:r>
      <w:r>
        <w:rPr>
          <w:rFonts w:ascii="Arial" w:hAnsi="Arial" w:eastAsia="Arial"/>
        </w:rPr>
        <w:t>,</w:t>
      </w:r>
      <w:r>
        <w:rPr>
          <w:rFonts w:ascii="Arial" w:hAnsi="Arial" w:eastAsia="Arial"/>
          <w:spacing w:val="-1"/>
        </w:rPr>
        <w:t xml:space="preserve"> </w:t>
      </w:r>
      <w:r>
        <w:t xml:space="preserve">到医院救治前 </w:t>
      </w:r>
      <w:r>
        <w:rPr>
          <w:rFonts w:ascii="Arial" w:hAnsi="Arial" w:eastAsia="Arial"/>
        </w:rPr>
        <w:t>,</w:t>
      </w:r>
      <w:r>
        <w:rPr>
          <w:rFonts w:ascii="Arial" w:hAnsi="Arial" w:eastAsia="Arial"/>
          <w:spacing w:val="-21"/>
        </w:rPr>
        <w:t xml:space="preserve"> </w:t>
      </w:r>
      <w:r>
        <w:t>切勿擅自取出</w:t>
      </w:r>
      <w:r>
        <w:rPr>
          <w:spacing w:val="-20"/>
        </w:rPr>
        <w:t xml:space="preserve"> </w:t>
      </w:r>
      <w:r>
        <w:rPr>
          <w:rFonts w:ascii="Arial" w:hAnsi="Arial" w:eastAsia="Arial"/>
        </w:rPr>
        <w:t>,</w:t>
      </w:r>
      <w:r>
        <w:rPr>
          <w:rFonts w:ascii="Arial" w:hAnsi="Arial" w:eastAsia="Arial"/>
          <w:spacing w:val="-1"/>
        </w:rPr>
        <w:t xml:space="preserve"> </w:t>
      </w:r>
      <w:r>
        <w:t>以免</w:t>
      </w:r>
      <w:r>
        <w:rPr>
          <w:spacing w:val="-16"/>
        </w:rPr>
        <w:t>使</w:t>
      </w:r>
      <w:r>
        <w:t>创伤加重</w:t>
      </w:r>
      <w:r>
        <w:rPr>
          <w:spacing w:val="-80"/>
        </w:rPr>
        <w:t xml:space="preserve"> </w:t>
      </w:r>
      <w:r>
        <w:rPr>
          <w:rFonts w:ascii="Arial" w:hAnsi="Arial" w:eastAsia="Arial"/>
        </w:rPr>
        <w:t>,</w:t>
      </w:r>
      <w:r>
        <w:rPr>
          <w:rFonts w:ascii="Arial" w:hAnsi="Arial" w:eastAsia="Arial"/>
          <w:spacing w:val="-1"/>
        </w:rPr>
        <w:t xml:space="preserve"> </w:t>
      </w:r>
      <w:r>
        <w:t>出血增加。</w:t>
      </w:r>
      <w:r>
        <w:rPr>
          <w:spacing w:val="-60"/>
        </w:rPr>
        <w:t xml:space="preserve"> </w:t>
      </w:r>
      <w:r>
        <w:rPr>
          <w:rFonts w:ascii="Arial" w:hAnsi="Arial" w:eastAsia="Arial"/>
        </w:rPr>
        <w:t>(</w:t>
      </w:r>
      <w:r>
        <w:rPr>
          <w:rFonts w:ascii="Arial" w:hAnsi="Arial" w:eastAsia="Arial"/>
          <w:spacing w:val="-20"/>
        </w:rPr>
        <w:t xml:space="preserve"> </w:t>
      </w:r>
      <w:r>
        <w:rPr>
          <w:spacing w:val="10"/>
        </w:rPr>
        <w:t>√</w:t>
      </w:r>
      <w:r>
        <w:rPr>
          <w:rFonts w:ascii="Arial" w:hAnsi="Arial" w:eastAsia="Arial"/>
          <w:spacing w:val="10"/>
        </w:rPr>
        <w:t>)</w:t>
      </w:r>
    </w:p>
    <w:p>
      <w:pPr>
        <w:pStyle w:val="4"/>
        <w:spacing w:before="24"/>
      </w:pPr>
      <w:r>
        <w:rPr>
          <w:rFonts w:ascii="Arial" w:eastAsia="Arial"/>
        </w:rPr>
        <w:t>47</w:t>
      </w:r>
      <w:r>
        <w:t>、灯具的开关、插座和照明器靠近可燃物时，应采取隔热、散热等保护措施。</w:t>
      </w:r>
    </w:p>
    <w:p>
      <w:pPr>
        <w:pStyle w:val="4"/>
        <w:spacing w:before="278"/>
        <w:ind w:left="1160"/>
      </w:pPr>
      <w:r>
        <w:t>（√</w:t>
      </w:r>
      <w:r>
        <w:rPr>
          <w:spacing w:val="60"/>
        </w:rPr>
        <w:t xml:space="preserve"> </w:t>
      </w:r>
      <w:r>
        <w:t>）</w:t>
      </w:r>
    </w:p>
    <w:p>
      <w:pPr>
        <w:pStyle w:val="4"/>
        <w:tabs>
          <w:tab w:val="left" w:pos="6759"/>
        </w:tabs>
        <w:spacing w:before="299" w:line="396" w:lineRule="auto"/>
        <w:ind w:left="1160" w:right="1959" w:hanging="780"/>
      </w:pPr>
      <w:r>
        <w:rPr>
          <w:rFonts w:ascii="Arial" w:hAnsi="Arial" w:eastAsia="Arial"/>
        </w:rPr>
        <w:t>48</w:t>
      </w:r>
      <w:r>
        <w:t>、发生火灾时，</w:t>
      </w:r>
      <w:r>
        <w:rPr>
          <w:spacing w:val="-61"/>
        </w:rPr>
        <w:t xml:space="preserve"> </w:t>
      </w:r>
      <w:r>
        <w:t>如果自己无法扑救， 应该首先保证自身安全，</w:t>
      </w:r>
      <w:r>
        <w:rPr>
          <w:spacing w:val="79"/>
        </w:rPr>
        <w:t xml:space="preserve"> </w:t>
      </w:r>
      <w:r>
        <w:t>立即撤离到安</w:t>
      </w:r>
      <w:r>
        <w:rPr>
          <w:spacing w:val="-18"/>
        </w:rPr>
        <w:t>全</w:t>
      </w:r>
      <w:r>
        <w:t>地带等待消防队前来灭火。（√</w:t>
      </w:r>
      <w:r>
        <w:tab/>
      </w:r>
      <w:r>
        <w:t>）</w:t>
      </w:r>
    </w:p>
    <w:p>
      <w:pPr>
        <w:spacing w:after="0" w:line="396" w:lineRule="auto"/>
        <w:sectPr>
          <w:pgSz w:w="19120" w:h="27060"/>
          <w:pgMar w:top="2460" w:right="1080" w:bottom="280" w:left="2500" w:header="720" w:footer="720" w:gutter="0"/>
          <w:cols w:space="720" w:num="1"/>
        </w:sectPr>
      </w:pPr>
    </w:p>
    <w:p>
      <w:pPr>
        <w:pStyle w:val="4"/>
        <w:tabs>
          <w:tab w:val="left" w:pos="5219"/>
          <w:tab w:val="left" w:pos="6119"/>
        </w:tabs>
        <w:spacing w:before="40" w:line="384" w:lineRule="auto"/>
        <w:ind w:left="1160" w:right="1819" w:hanging="780"/>
      </w:pPr>
      <w:r>
        <w:rPr>
          <w:rFonts w:ascii="Arial" w:hAnsi="Arial" w:eastAsia="Arial"/>
        </w:rPr>
        <w:t>49</w:t>
      </w:r>
      <w:r>
        <w:t>、报警人拨打火灾报警电话后，</w:t>
      </w:r>
      <w:r>
        <w:tab/>
      </w:r>
      <w:r>
        <w:t>应该到门口或街上等候、</w:t>
      </w:r>
      <w:r>
        <w:rPr>
          <w:spacing w:val="60"/>
        </w:rPr>
        <w:t xml:space="preserve"> </w:t>
      </w:r>
      <w:r>
        <w:t>领引消防车到来，</w:t>
      </w:r>
      <w:r>
        <w:rPr>
          <w:spacing w:val="-20"/>
        </w:rPr>
        <w:t xml:space="preserve"> </w:t>
      </w:r>
      <w:r>
        <w:rPr>
          <w:spacing w:val="-18"/>
        </w:rPr>
        <w:t>节</w:t>
      </w:r>
      <w:r>
        <w:t>约时间，减少损失。（</w:t>
      </w:r>
      <w:r>
        <w:tab/>
      </w:r>
      <w:r>
        <w:t>√</w:t>
      </w:r>
      <w:r>
        <w:rPr>
          <w:spacing w:val="40"/>
        </w:rPr>
        <w:t xml:space="preserve"> </w:t>
      </w:r>
      <w:r>
        <w:t>）</w:t>
      </w:r>
    </w:p>
    <w:p>
      <w:pPr>
        <w:pStyle w:val="4"/>
        <w:tabs>
          <w:tab w:val="left" w:pos="11779"/>
        </w:tabs>
        <w:spacing w:before="24"/>
      </w:pPr>
      <w:r>
        <w:rPr>
          <w:rFonts w:ascii="Arial" w:hAnsi="Arial" w:eastAsia="Arial"/>
        </w:rPr>
        <w:t>50</w:t>
      </w:r>
      <w:r>
        <w:t>、禁止携带易燃易爆危险物品进入公共场所或乘坐交通工具。（</w:t>
      </w:r>
      <w:r>
        <w:tab/>
      </w:r>
      <w:r>
        <w:t>√</w:t>
      </w:r>
      <w:r>
        <w:rPr>
          <w:spacing w:val="40"/>
        </w:rPr>
        <w:t xml:space="preserve"> </w:t>
      </w:r>
      <w:r>
        <w:t>）</w:t>
      </w:r>
    </w:p>
    <w:p>
      <w:pPr>
        <w:tabs>
          <w:tab w:val="left" w:pos="6559"/>
        </w:tabs>
        <w:spacing w:before="298" w:line="396" w:lineRule="auto"/>
        <w:ind w:left="1360" w:right="2679" w:hanging="980"/>
        <w:jc w:val="left"/>
        <w:rPr>
          <w:sz w:val="30"/>
        </w:rPr>
      </w:pPr>
      <w:r>
        <w:rPr>
          <w:rFonts w:ascii="Arial" w:hAnsi="Arial" w:eastAsia="Arial"/>
          <w:position w:val="-1"/>
          <w:sz w:val="36"/>
        </w:rPr>
        <w:t>51</w:t>
      </w:r>
      <w:r>
        <w:rPr>
          <w:position w:val="-1"/>
          <w:sz w:val="36"/>
        </w:rPr>
        <w:t>、上下班途中发生的交通事故，经</w:t>
      </w:r>
      <w:r>
        <w:rPr>
          <w:position w:val="-1"/>
          <w:sz w:val="36"/>
        </w:rPr>
        <w:tab/>
      </w:r>
      <w:r>
        <w:rPr>
          <w:sz w:val="30"/>
        </w:rPr>
        <w:t>公安机关交通管理部门认定为次要责任的，可</w:t>
      </w:r>
      <w:r>
        <w:rPr>
          <w:spacing w:val="-18"/>
          <w:sz w:val="30"/>
        </w:rPr>
        <w:t>以</w:t>
      </w:r>
      <w:r>
        <w:rPr>
          <w:sz w:val="30"/>
        </w:rPr>
        <w:t>认定为工伤（</w:t>
      </w:r>
      <w:r>
        <w:rPr>
          <w:spacing w:val="50"/>
          <w:sz w:val="30"/>
        </w:rPr>
        <w:t xml:space="preserve"> </w:t>
      </w:r>
      <w:r>
        <w:rPr>
          <w:spacing w:val="20"/>
          <w:position w:val="-3"/>
          <w:sz w:val="36"/>
        </w:rPr>
        <w:t>√</w:t>
      </w:r>
      <w:r>
        <w:rPr>
          <w:spacing w:val="20"/>
          <w:sz w:val="30"/>
        </w:rPr>
        <w:t>）</w:t>
      </w:r>
    </w:p>
    <w:p>
      <w:pPr>
        <w:tabs>
          <w:tab w:val="left" w:pos="7339"/>
        </w:tabs>
        <w:spacing w:before="58" w:line="436" w:lineRule="auto"/>
        <w:ind w:left="1220" w:right="2499" w:hanging="840"/>
        <w:jc w:val="left"/>
        <w:rPr>
          <w:sz w:val="30"/>
        </w:rPr>
      </w:pPr>
      <w:r>
        <w:rPr>
          <w:rFonts w:ascii="Arial" w:eastAsia="Arial"/>
          <w:spacing w:val="-8"/>
          <w:sz w:val="30"/>
        </w:rPr>
        <w:t>52</w:t>
      </w:r>
      <w:r>
        <w:rPr>
          <w:sz w:val="30"/>
        </w:rPr>
        <w:t>、上下班途中发生的交通事故，需申报工伤</w:t>
      </w:r>
      <w:r>
        <w:rPr>
          <w:sz w:val="30"/>
        </w:rPr>
        <w:tab/>
      </w:r>
      <w:r>
        <w:rPr>
          <w:sz w:val="30"/>
        </w:rPr>
        <w:t>，应当提供公安机关交通管理部门出具的</w:t>
      </w:r>
      <w:r>
        <w:rPr>
          <w:spacing w:val="-18"/>
          <w:sz w:val="30"/>
        </w:rPr>
        <w:t>非</w:t>
      </w:r>
      <w:r>
        <w:rPr>
          <w:sz w:val="30"/>
        </w:rPr>
        <w:t>本人主要责任（包括本人负同等责任、次要责任、无责任和无法认定的情形）的交通</w:t>
      </w:r>
    </w:p>
    <w:p>
      <w:pPr>
        <w:tabs>
          <w:tab w:val="left" w:pos="3259"/>
        </w:tabs>
        <w:spacing w:before="41"/>
        <w:ind w:left="1220" w:right="0" w:firstLine="0"/>
        <w:jc w:val="left"/>
        <w:rPr>
          <w:sz w:val="30"/>
        </w:rPr>
      </w:pPr>
      <w:r>
        <w:rPr>
          <w:sz w:val="30"/>
        </w:rPr>
        <w:t>事故认定书（</w:t>
      </w:r>
      <w:r>
        <w:rPr>
          <w:sz w:val="30"/>
        </w:rPr>
        <w:tab/>
      </w:r>
      <w:r>
        <w:rPr>
          <w:spacing w:val="20"/>
          <w:position w:val="-1"/>
          <w:sz w:val="36"/>
        </w:rPr>
        <w:t>√</w:t>
      </w:r>
      <w:r>
        <w:rPr>
          <w:spacing w:val="-140"/>
          <w:sz w:val="30"/>
        </w:rPr>
        <w:t>）</w:t>
      </w:r>
      <w:r>
        <w:rPr>
          <w:sz w:val="30"/>
        </w:rPr>
        <w:t>。</w:t>
      </w:r>
    </w:p>
    <w:p>
      <w:pPr>
        <w:tabs>
          <w:tab w:val="left" w:pos="9679"/>
        </w:tabs>
        <w:spacing w:before="299"/>
        <w:ind w:left="380" w:right="0" w:firstLine="0"/>
        <w:jc w:val="left"/>
        <w:rPr>
          <w:sz w:val="30"/>
        </w:rPr>
      </w:pPr>
      <w:r>
        <w:rPr>
          <w:rFonts w:ascii="Arial" w:hAnsi="Arial" w:eastAsia="Arial"/>
          <w:spacing w:val="-8"/>
          <w:sz w:val="30"/>
        </w:rPr>
        <w:t>53</w:t>
      </w:r>
      <w:r>
        <w:rPr>
          <w:sz w:val="30"/>
        </w:rPr>
        <w:t>、上班期间员工脱岗做私事而发生的意外事故是不是工伤（</w:t>
      </w:r>
      <w:r>
        <w:rPr>
          <w:sz w:val="30"/>
        </w:rPr>
        <w:tab/>
      </w:r>
      <w:r>
        <w:rPr>
          <w:position w:val="2"/>
          <w:sz w:val="36"/>
        </w:rPr>
        <w:t>×</w:t>
      </w:r>
      <w:r>
        <w:rPr>
          <w:spacing w:val="40"/>
          <w:position w:val="2"/>
          <w:sz w:val="36"/>
        </w:rPr>
        <w:t xml:space="preserve"> </w:t>
      </w:r>
      <w:r>
        <w:rPr>
          <w:sz w:val="30"/>
        </w:rPr>
        <w:t>）</w:t>
      </w:r>
    </w:p>
    <w:p>
      <w:pPr>
        <w:tabs>
          <w:tab w:val="left" w:pos="8159"/>
        </w:tabs>
        <w:spacing w:before="336" w:line="424" w:lineRule="auto"/>
        <w:ind w:left="1220" w:right="3139" w:hanging="840"/>
        <w:jc w:val="left"/>
        <w:rPr>
          <w:sz w:val="30"/>
        </w:rPr>
      </w:pPr>
      <w:r>
        <w:rPr>
          <w:rFonts w:ascii="Arial" w:hAnsi="Arial" w:eastAsia="Arial"/>
          <w:spacing w:val="-8"/>
          <w:sz w:val="30"/>
        </w:rPr>
        <w:t>54</w:t>
      </w:r>
      <w:r>
        <w:rPr>
          <w:sz w:val="30"/>
        </w:rPr>
        <w:t>、无证驾驶、驾驶无证车辆、饮酒后驾驶车辆、抢红灯、逆行等严重违法行为造成自己</w:t>
      </w:r>
      <w:r>
        <w:rPr>
          <w:spacing w:val="-18"/>
          <w:sz w:val="30"/>
        </w:rPr>
        <w:t>伤</w:t>
      </w:r>
      <w:r>
        <w:rPr>
          <w:sz w:val="30"/>
        </w:rPr>
        <w:t>害的，均属于本人只要责任，不得认定为工伤。</w:t>
      </w:r>
      <w:r>
        <w:rPr>
          <w:sz w:val="30"/>
        </w:rPr>
        <w:tab/>
      </w:r>
      <w:r>
        <w:rPr>
          <w:sz w:val="30"/>
        </w:rPr>
        <w:t>（</w:t>
      </w:r>
      <w:r>
        <w:rPr>
          <w:spacing w:val="-110"/>
          <w:sz w:val="30"/>
        </w:rPr>
        <w:t xml:space="preserve"> </w:t>
      </w:r>
      <w:r>
        <w:rPr>
          <w:spacing w:val="10"/>
          <w:sz w:val="36"/>
        </w:rPr>
        <w:t>√</w:t>
      </w:r>
      <w:r>
        <w:rPr>
          <w:spacing w:val="10"/>
          <w:sz w:val="30"/>
        </w:rPr>
        <w:t>）</w:t>
      </w:r>
    </w:p>
    <w:p>
      <w:pPr>
        <w:pStyle w:val="4"/>
        <w:ind w:left="0"/>
        <w:rPr>
          <w:sz w:val="40"/>
        </w:rPr>
      </w:pPr>
    </w:p>
    <w:p>
      <w:pPr>
        <w:pStyle w:val="4"/>
        <w:ind w:left="0"/>
        <w:rPr>
          <w:sz w:val="40"/>
        </w:rPr>
      </w:pPr>
    </w:p>
    <w:p>
      <w:pPr>
        <w:pStyle w:val="4"/>
        <w:ind w:left="0"/>
        <w:rPr>
          <w:sz w:val="40"/>
        </w:rPr>
      </w:pPr>
    </w:p>
    <w:p>
      <w:pPr>
        <w:pStyle w:val="4"/>
        <w:spacing w:before="6"/>
        <w:ind w:left="0"/>
        <w:rPr>
          <w:sz w:val="53"/>
        </w:rPr>
      </w:pPr>
    </w:p>
    <w:p>
      <w:pPr>
        <w:pStyle w:val="4"/>
      </w:pPr>
      <w:r>
        <w:t>四、填空：</w:t>
      </w:r>
    </w:p>
    <w:p>
      <w:pPr>
        <w:pStyle w:val="4"/>
        <w:tabs>
          <w:tab w:val="left" w:pos="8779"/>
        </w:tabs>
        <w:spacing w:before="279"/>
      </w:pPr>
      <w:r>
        <w:rPr>
          <w:rFonts w:ascii="Arial" w:eastAsia="Arial"/>
        </w:rPr>
        <w:t>1</w:t>
      </w:r>
      <w:r>
        <w:rPr>
          <w:spacing w:val="20"/>
        </w:rPr>
        <w:t>、</w:t>
      </w:r>
      <w:r>
        <w:rPr>
          <w:rFonts w:ascii="Arial" w:eastAsia="Arial"/>
        </w:rPr>
        <w:t>2014</w:t>
      </w:r>
      <w:r>
        <w:rPr>
          <w:rFonts w:ascii="Arial" w:eastAsia="Arial"/>
          <w:spacing w:val="-42"/>
        </w:rPr>
        <w:t xml:space="preserve"> </w:t>
      </w:r>
      <w:r>
        <w:t>年安全生产月的主题是：</w:t>
      </w:r>
      <w:r>
        <w:rPr>
          <w:spacing w:val="-81"/>
        </w:rPr>
        <w:t xml:space="preserve"> </w:t>
      </w:r>
      <w:r>
        <w:t>（强化红线意识</w:t>
      </w:r>
      <w:r>
        <w:tab/>
      </w:r>
      <w:r>
        <w:t>促进安全发展）</w:t>
      </w:r>
    </w:p>
    <w:p>
      <w:pPr>
        <w:pStyle w:val="4"/>
        <w:tabs>
          <w:tab w:val="left" w:pos="4819"/>
        </w:tabs>
        <w:spacing w:before="299" w:line="391" w:lineRule="auto"/>
        <w:ind w:right="2559"/>
      </w:pPr>
      <w:r>
        <w:rPr>
          <w:rFonts w:ascii="Arial" w:eastAsia="Arial"/>
        </w:rPr>
        <w:t>2</w:t>
      </w:r>
      <w:r>
        <w:t>、遇有严重隐患或违反规章制度的行为，有可能立即造成重大伤亡事故危险， 特别紧急的不安全情况时，专职安全生产管理人员应（有权指令先行停止生产</w:t>
      </w:r>
      <w:r>
        <w:rPr>
          <w:spacing w:val="-19"/>
        </w:rPr>
        <w:t xml:space="preserve">， </w:t>
      </w:r>
      <w:r>
        <w:t>并立即报告领导研究处理</w:t>
      </w:r>
      <w:r>
        <w:tab/>
      </w:r>
      <w:r>
        <w:t>）</w:t>
      </w:r>
    </w:p>
    <w:p>
      <w:pPr>
        <w:pStyle w:val="4"/>
        <w:spacing w:before="4" w:line="384" w:lineRule="auto"/>
        <w:ind w:right="2719"/>
      </w:pPr>
      <w:r>
        <w:rPr>
          <w:rFonts w:ascii="Arial" w:hAnsi="Arial" w:eastAsia="Arial"/>
        </w:rPr>
        <w:t>3</w:t>
      </w:r>
      <w:r>
        <w:t>、被查部门和班组负责人对查出的隐患，应立即研究制定整改方案。按照“三定”，即（定人、定期限、定措施） ，限期完成整改。</w:t>
      </w:r>
    </w:p>
    <w:p>
      <w:pPr>
        <w:pStyle w:val="4"/>
        <w:tabs>
          <w:tab w:val="left" w:pos="13159"/>
        </w:tabs>
        <w:spacing w:before="24"/>
        <w:rPr>
          <w:rFonts w:ascii="Arial" w:eastAsia="Arial"/>
        </w:rPr>
      </w:pPr>
      <w:r>
        <w:rPr>
          <w:rFonts w:ascii="Arial" w:eastAsia="Arial"/>
        </w:rPr>
        <w:t>4</w:t>
      </w:r>
      <w:r>
        <w:t>、使用频繁的安全带，要经常作外观检查，发现异常应立即更换，使用期（</w:t>
      </w:r>
      <w:r>
        <w:tab/>
      </w:r>
      <w:r>
        <w:rPr>
          <w:rFonts w:ascii="Arial" w:eastAsia="Arial"/>
        </w:rPr>
        <w:t>3~5</w:t>
      </w:r>
    </w:p>
    <w:p>
      <w:pPr>
        <w:pStyle w:val="4"/>
        <w:spacing w:before="279"/>
      </w:pPr>
      <w:r>
        <w:t>年 ）</w:t>
      </w:r>
    </w:p>
    <w:p>
      <w:pPr>
        <w:pStyle w:val="4"/>
        <w:spacing w:before="319"/>
      </w:pPr>
      <w:r>
        <w:rPr>
          <w:rFonts w:ascii="Arial" w:eastAsia="Arial"/>
        </w:rPr>
        <w:t>5</w:t>
      </w:r>
      <w:r>
        <w:t>、安全生产基本原则是： （加强劳动保护，改善劳动条件）</w:t>
      </w:r>
    </w:p>
    <w:p>
      <w:pPr>
        <w:pStyle w:val="4"/>
        <w:spacing w:before="278" w:line="396" w:lineRule="auto"/>
        <w:ind w:right="2719"/>
      </w:pPr>
      <w:r>
        <w:rPr>
          <w:rFonts w:ascii="Arial" w:eastAsia="Arial"/>
        </w:rPr>
        <w:t>6</w:t>
      </w:r>
      <w:r>
        <w:t>、安全生产管理的主要目的是（及时发现安全隐患，及时纠正和整改，防止事故的发生）</w:t>
      </w:r>
    </w:p>
    <w:p>
      <w:pPr>
        <w:pStyle w:val="4"/>
        <w:spacing w:line="439" w:lineRule="exact"/>
      </w:pPr>
      <w:r>
        <w:rPr>
          <w:rFonts w:ascii="Arial" w:eastAsia="Arial"/>
        </w:rPr>
        <w:t>7</w:t>
      </w:r>
      <w:r>
        <w:t>、管理和作业人员每年至少进行（一次）安全生产教育培训并考核合格</w:t>
      </w:r>
    </w:p>
    <w:p>
      <w:pPr>
        <w:pStyle w:val="4"/>
        <w:tabs>
          <w:tab w:val="left" w:pos="6379"/>
          <w:tab w:val="left" w:pos="10819"/>
        </w:tabs>
        <w:spacing w:before="299"/>
      </w:pPr>
      <w:r>
        <w:rPr>
          <w:rFonts w:ascii="Arial" w:eastAsia="Arial"/>
        </w:rPr>
        <w:t>8</w:t>
      </w:r>
      <w:r>
        <w:t>、电焊机一次侧电源线不得长于（</w:t>
      </w:r>
      <w:r>
        <w:tab/>
      </w:r>
      <w:r>
        <w:rPr>
          <w:rFonts w:ascii="Arial" w:eastAsia="Arial"/>
          <w:spacing w:val="-11"/>
        </w:rPr>
        <w:t>5</w:t>
      </w:r>
      <w:r>
        <w:rPr>
          <w:spacing w:val="-11"/>
        </w:rPr>
        <w:t>）</w:t>
      </w:r>
      <w:r>
        <w:t>米，二次侧不得长于（</w:t>
      </w:r>
      <w:r>
        <w:tab/>
      </w:r>
      <w:r>
        <w:rPr>
          <w:rFonts w:ascii="Arial" w:eastAsia="Arial"/>
          <w:spacing w:val="-8"/>
        </w:rPr>
        <w:t>30</w:t>
      </w:r>
      <w:r>
        <w:rPr>
          <w:spacing w:val="-8"/>
        </w:rPr>
        <w:t>）</w:t>
      </w:r>
      <w:r>
        <w:t>米。</w:t>
      </w:r>
    </w:p>
    <w:p>
      <w:pPr>
        <w:pStyle w:val="4"/>
        <w:tabs>
          <w:tab w:val="left" w:pos="8599"/>
          <w:tab w:val="left" w:pos="9079"/>
        </w:tabs>
        <w:spacing w:before="299"/>
      </w:pPr>
      <w:r>
        <w:rPr>
          <w:rFonts w:ascii="Arial" w:eastAsia="Arial"/>
        </w:rPr>
        <w:t>9</w:t>
      </w:r>
      <w:r>
        <w:t>、在</w:t>
      </w:r>
      <w:r>
        <w:rPr>
          <w:spacing w:val="-41"/>
        </w:rPr>
        <w:t xml:space="preserve"> </w:t>
      </w:r>
      <w:r>
        <w:rPr>
          <w:rFonts w:ascii="Arial" w:eastAsia="Arial"/>
          <w:spacing w:val="-6"/>
        </w:rPr>
        <w:t>1~10KV</w:t>
      </w:r>
      <w:r>
        <w:t>的外电线路一侧施工时必须保持（</w:t>
      </w:r>
      <w:r>
        <w:tab/>
      </w:r>
      <w:r>
        <w:rPr>
          <w:rFonts w:ascii="Arial" w:eastAsia="Arial"/>
        </w:rPr>
        <w:t>6</w:t>
      </w:r>
      <w:r>
        <w:rPr>
          <w:rFonts w:ascii="Arial" w:eastAsia="Arial"/>
        </w:rPr>
        <w:tab/>
      </w:r>
      <w:r>
        <w:t>）米以上距离。</w:t>
      </w:r>
    </w:p>
    <w:p>
      <w:pPr>
        <w:spacing w:after="0"/>
        <w:sectPr>
          <w:pgSz w:w="19120" w:h="27060"/>
          <w:pgMar w:top="2460" w:right="1080" w:bottom="280" w:left="2500" w:header="720" w:footer="720" w:gutter="0"/>
          <w:cols w:space="720" w:num="1"/>
        </w:sectPr>
      </w:pPr>
    </w:p>
    <w:p>
      <w:pPr>
        <w:pStyle w:val="4"/>
        <w:tabs>
          <w:tab w:val="left" w:pos="4819"/>
          <w:tab w:val="left" w:pos="7399"/>
        </w:tabs>
        <w:spacing w:before="40" w:line="384" w:lineRule="auto"/>
        <w:ind w:right="2099"/>
      </w:pPr>
      <w:r>
        <w:rPr>
          <w:rFonts w:ascii="Arial" w:hAnsi="Arial" w:eastAsia="Arial"/>
        </w:rPr>
        <w:t>10</w:t>
      </w:r>
      <w:r>
        <w:t>、施工现场</w:t>
      </w:r>
      <w:r>
        <w:rPr>
          <w:spacing w:val="19"/>
        </w:rPr>
        <w:t xml:space="preserve"> </w:t>
      </w:r>
      <w:r>
        <w:rPr>
          <w:rFonts w:ascii="Arial" w:hAnsi="Arial" w:eastAsia="Arial"/>
          <w:spacing w:val="-48"/>
        </w:rPr>
        <w:t>70%</w:t>
      </w:r>
      <w:r>
        <w:t>以上事故是由“三违”</w:t>
      </w:r>
      <w:r>
        <w:tab/>
      </w:r>
      <w:r>
        <w:t>造成的</w:t>
      </w:r>
      <w:r>
        <w:rPr>
          <w:spacing w:val="-40"/>
        </w:rPr>
        <w:t>，“</w:t>
      </w:r>
      <w:r>
        <w:t>三违”是指：违章指挥、</w:t>
      </w:r>
      <w:r>
        <w:rPr>
          <w:spacing w:val="-18"/>
        </w:rPr>
        <w:t>违</w:t>
      </w:r>
      <w:r>
        <w:t>章作业和（违反劳动纪律</w:t>
      </w:r>
      <w:r>
        <w:tab/>
      </w:r>
      <w:r>
        <w:t>）</w:t>
      </w:r>
    </w:p>
    <w:p>
      <w:pPr>
        <w:pStyle w:val="4"/>
        <w:spacing w:before="24" w:line="396" w:lineRule="auto"/>
        <w:ind w:right="2259"/>
      </w:pPr>
      <w:r>
        <w:rPr>
          <w:rFonts w:ascii="Arial" w:hAnsi="Arial" w:eastAsia="Arial"/>
        </w:rPr>
        <w:t>11</w:t>
      </w:r>
      <w:r>
        <w:t>、在（</w:t>
      </w:r>
      <w:r>
        <w:rPr>
          <w:spacing w:val="-11"/>
        </w:rPr>
        <w:t xml:space="preserve"> 《安全生产许可证条例》 </w:t>
      </w:r>
      <w:r>
        <w:t>）</w:t>
      </w:r>
      <w:r>
        <w:rPr>
          <w:spacing w:val="-1"/>
        </w:rPr>
        <w:t>中，我国第一次以法律形式确立了企业安全</w:t>
      </w:r>
      <w:r>
        <w:t>生产的准入制度，是强化安全生产源头落实，全面落实“安全第一，预防为主” 安全生产方针的重大举措。</w:t>
      </w:r>
    </w:p>
    <w:p>
      <w:pPr>
        <w:pStyle w:val="4"/>
        <w:tabs>
          <w:tab w:val="left" w:pos="2119"/>
          <w:tab w:val="left" w:pos="9839"/>
        </w:tabs>
        <w:spacing w:line="384" w:lineRule="auto"/>
        <w:ind w:right="1879"/>
      </w:pPr>
      <w:r>
        <w:rPr>
          <w:rFonts w:ascii="Arial" w:eastAsia="Arial"/>
        </w:rPr>
        <w:t>12</w:t>
      </w:r>
      <w:r>
        <w:t>、安全检查人员对检查出的违章指挥和违章作业行为，</w:t>
      </w:r>
      <w:r>
        <w:tab/>
      </w:r>
      <w:r>
        <w:t>（</w:t>
      </w:r>
      <w:r>
        <w:rPr>
          <w:spacing w:val="40"/>
        </w:rPr>
        <w:t xml:space="preserve"> </w:t>
      </w:r>
      <w:r>
        <w:t>向责任人当场指出</w:t>
      </w:r>
      <w:r>
        <w:rPr>
          <w:spacing w:val="-18"/>
        </w:rPr>
        <w:t xml:space="preserve">， </w:t>
      </w:r>
      <w:r>
        <w:t>限期纠正</w:t>
      </w:r>
      <w:r>
        <w:tab/>
      </w:r>
      <w:r>
        <w:rPr>
          <w:spacing w:val="-160"/>
        </w:rPr>
        <w:t>）</w:t>
      </w:r>
      <w:r>
        <w:t>。</w:t>
      </w:r>
    </w:p>
    <w:p>
      <w:pPr>
        <w:pStyle w:val="4"/>
        <w:spacing w:before="21" w:line="384" w:lineRule="auto"/>
        <w:ind w:right="2519"/>
      </w:pPr>
      <w:r>
        <w:rPr>
          <w:rFonts w:ascii="Arial" w:eastAsia="Arial"/>
        </w:rPr>
        <w:t>13</w:t>
      </w:r>
      <w:r>
        <w:t>、电工作业（由二人以上配合）进行，并按规定穿绝缘鞋、带绝缘手套、使用绝缘工具，严禁带电接线和带负荷插拔插头等。</w:t>
      </w:r>
    </w:p>
    <w:p>
      <w:pPr>
        <w:pStyle w:val="4"/>
        <w:tabs>
          <w:tab w:val="left" w:pos="12159"/>
        </w:tabs>
        <w:spacing w:before="24"/>
      </w:pPr>
      <w:r>
        <w:rPr>
          <w:rFonts w:ascii="Arial" w:eastAsia="Arial"/>
        </w:rPr>
        <w:t>14</w:t>
      </w:r>
      <w:r>
        <w:t>、施工现场的安全生产教育培训主要是指（全员安全生产教育培训</w:t>
      </w:r>
      <w:r>
        <w:tab/>
      </w:r>
      <w:r>
        <w:rPr>
          <w:spacing w:val="-160"/>
        </w:rPr>
        <w:t>）</w:t>
      </w:r>
      <w:r>
        <w:t>。</w:t>
      </w:r>
    </w:p>
    <w:p>
      <w:pPr>
        <w:pStyle w:val="4"/>
        <w:spacing w:before="278"/>
      </w:pPr>
      <w:r>
        <w:rPr>
          <w:rFonts w:ascii="Arial" w:eastAsia="Arial"/>
        </w:rPr>
        <w:t>15</w:t>
      </w:r>
      <w:r>
        <w:rPr>
          <w:spacing w:val="-180"/>
        </w:rPr>
        <w:t>、</w:t>
      </w:r>
      <w:r>
        <w:t>（</w:t>
      </w:r>
      <w:r>
        <w:rPr>
          <w:spacing w:val="7"/>
        </w:rPr>
        <w:t xml:space="preserve"> 预防为主</w:t>
      </w:r>
      <w:r>
        <w:t>）是安全生产方针的核心。</w:t>
      </w:r>
    </w:p>
    <w:p>
      <w:pPr>
        <w:pStyle w:val="4"/>
        <w:tabs>
          <w:tab w:val="left" w:pos="8499"/>
          <w:tab w:val="left" w:pos="11019"/>
        </w:tabs>
        <w:spacing w:before="299" w:line="396" w:lineRule="auto"/>
        <w:ind w:right="1999"/>
      </w:pPr>
      <w:r>
        <w:rPr>
          <w:rFonts w:ascii="Arial" w:eastAsia="Arial"/>
        </w:rPr>
        <w:t>16</w:t>
      </w:r>
      <w:r>
        <w:rPr>
          <w:spacing w:val="-60"/>
        </w:rPr>
        <w:t>、</w:t>
      </w:r>
      <w:r>
        <w:t>企业应建立本企业的应急救援组织或者配备应急救援人员，</w:t>
      </w:r>
      <w:r>
        <w:tab/>
      </w:r>
      <w:r>
        <w:t>配备必要的应</w:t>
      </w:r>
      <w:r>
        <w:rPr>
          <w:spacing w:val="-18"/>
        </w:rPr>
        <w:t>急</w:t>
      </w:r>
      <w:r>
        <w:t>器材、设备、并进行演练，</w:t>
      </w:r>
      <w:r>
        <w:rPr>
          <w:spacing w:val="-60"/>
        </w:rPr>
        <w:t xml:space="preserve"> </w:t>
      </w:r>
      <w:r>
        <w:t>（企业定期组织演练</w:t>
      </w:r>
      <w:r>
        <w:tab/>
      </w:r>
      <w:r>
        <w:rPr>
          <w:spacing w:val="-160"/>
        </w:rPr>
        <w:t>）</w:t>
      </w:r>
      <w:r>
        <w:t>。</w:t>
      </w:r>
    </w:p>
    <w:p>
      <w:pPr>
        <w:pStyle w:val="4"/>
        <w:tabs>
          <w:tab w:val="left" w:pos="7539"/>
        </w:tabs>
        <w:spacing w:line="396" w:lineRule="auto"/>
        <w:ind w:right="2519"/>
      </w:pPr>
      <w:r>
        <mc:AlternateContent>
          <mc:Choice Requires="wpg">
            <w:drawing>
              <wp:anchor distT="0" distB="0" distL="114300" distR="114300" simplePos="0" relativeHeight="251660288" behindDoc="1" locked="0" layoutInCell="1" allowOverlap="1">
                <wp:simplePos x="0" y="0"/>
                <wp:positionH relativeFrom="page">
                  <wp:posOffset>1811020</wp:posOffset>
                </wp:positionH>
                <wp:positionV relativeFrom="paragraph">
                  <wp:posOffset>935990</wp:posOffset>
                </wp:positionV>
                <wp:extent cx="8527415" cy="2226945"/>
                <wp:effectExtent l="0" t="635" r="6985" b="12700"/>
                <wp:wrapNone/>
                <wp:docPr id="15" name="组合 7"/>
                <wp:cNvGraphicFramePr/>
                <a:graphic xmlns:a="http://schemas.openxmlformats.org/drawingml/2006/main">
                  <a:graphicData uri="http://schemas.microsoft.com/office/word/2010/wordprocessingGroup">
                    <wpg:wgp>
                      <wpg:cNvGrpSpPr/>
                      <wpg:grpSpPr>
                        <a:xfrm>
                          <a:off x="0" y="0"/>
                          <a:ext cx="8527415" cy="2226945"/>
                          <a:chOff x="2852" y="1475"/>
                          <a:chExt cx="13429" cy="3507"/>
                        </a:xfrm>
                      </wpg:grpSpPr>
                      <pic:pic xmlns:pic="http://schemas.openxmlformats.org/drawingml/2006/picture">
                        <pic:nvPicPr>
                          <pic:cNvPr id="2" name="图片 8"/>
                          <pic:cNvPicPr>
                            <a:picLocks noChangeAspect="1"/>
                          </pic:cNvPicPr>
                        </pic:nvPicPr>
                        <pic:blipFill>
                          <a:blip r:embed="rId9"/>
                          <a:stretch>
                            <a:fillRect/>
                          </a:stretch>
                        </pic:blipFill>
                        <pic:spPr>
                          <a:xfrm>
                            <a:off x="2852" y="1474"/>
                            <a:ext cx="13385" cy="3471"/>
                          </a:xfrm>
                          <a:prstGeom prst="rect">
                            <a:avLst/>
                          </a:prstGeom>
                          <a:noFill/>
                          <a:ln>
                            <a:noFill/>
                          </a:ln>
                        </pic:spPr>
                      </pic:pic>
                      <wps:wsp>
                        <wps:cNvPr id="4" name="文本框 9"/>
                        <wps:cNvSpPr txBox="1"/>
                        <wps:spPr>
                          <a:xfrm>
                            <a:off x="2880" y="1534"/>
                            <a:ext cx="13401" cy="2688"/>
                          </a:xfrm>
                          <a:prstGeom prst="rect">
                            <a:avLst/>
                          </a:prstGeom>
                          <a:noFill/>
                          <a:ln>
                            <a:noFill/>
                          </a:ln>
                        </wps:spPr>
                        <wps:txbx>
                          <w:txbxContent>
                            <w:p>
                              <w:pPr>
                                <w:spacing w:before="0" w:line="427" w:lineRule="exact"/>
                                <w:ind w:left="0" w:right="0" w:firstLine="0"/>
                                <w:jc w:val="left"/>
                                <w:rPr>
                                  <w:sz w:val="36"/>
                                </w:rPr>
                              </w:pPr>
                              <w:r>
                                <w:rPr>
                                  <w:rFonts w:ascii="Arial" w:eastAsia="Arial"/>
                                  <w:sz w:val="36"/>
                                </w:rPr>
                                <w:t>18</w:t>
                              </w:r>
                              <w:r>
                                <w:rPr>
                                  <w:sz w:val="36"/>
                                </w:rPr>
                                <w:t>、《中华人民共和国安全生产法》已由中华人民共和国第九届全国人民代表大</w:t>
                              </w:r>
                            </w:p>
                            <w:p>
                              <w:pPr>
                                <w:tabs>
                                  <w:tab w:val="left" w:pos="5319"/>
                                </w:tabs>
                                <w:spacing w:before="298"/>
                                <w:ind w:left="0" w:right="0" w:firstLine="0"/>
                                <w:jc w:val="left"/>
                                <w:rPr>
                                  <w:rFonts w:ascii="Arial" w:eastAsia="Arial"/>
                                  <w:sz w:val="36"/>
                                </w:rPr>
                              </w:pPr>
                              <w:r>
                                <w:rPr>
                                  <w:sz w:val="36"/>
                                </w:rPr>
                                <w:t>会常务委员会第二十八次会议于</w:t>
                              </w:r>
                              <w:r>
                                <w:rPr>
                                  <w:sz w:val="36"/>
                                </w:rPr>
                                <w:tab/>
                              </w:r>
                              <w:r>
                                <w:rPr>
                                  <w:sz w:val="36"/>
                                </w:rPr>
                                <w:t>（</w:t>
                              </w:r>
                              <w:r>
                                <w:rPr>
                                  <w:spacing w:val="-141"/>
                                  <w:sz w:val="36"/>
                                </w:rPr>
                                <w:t xml:space="preserve"> </w:t>
                              </w:r>
                              <w:r>
                                <w:rPr>
                                  <w:rFonts w:ascii="Arial" w:eastAsia="Arial"/>
                                  <w:sz w:val="36"/>
                                </w:rPr>
                                <w:t>2002</w:t>
                              </w:r>
                              <w:r>
                                <w:rPr>
                                  <w:rFonts w:ascii="Arial" w:eastAsia="Arial"/>
                                  <w:spacing w:val="-21"/>
                                  <w:sz w:val="36"/>
                                </w:rPr>
                                <w:t xml:space="preserve"> </w:t>
                              </w:r>
                              <w:r>
                                <w:rPr>
                                  <w:sz w:val="36"/>
                                </w:rPr>
                                <w:t>年</w:t>
                              </w:r>
                              <w:r>
                                <w:rPr>
                                  <w:spacing w:val="-80"/>
                                  <w:sz w:val="36"/>
                                </w:rPr>
                                <w:t xml:space="preserve"> </w:t>
                              </w:r>
                              <w:r>
                                <w:rPr>
                                  <w:rFonts w:ascii="Arial" w:eastAsia="Arial"/>
                                  <w:sz w:val="36"/>
                                </w:rPr>
                                <w:t>6</w:t>
                              </w:r>
                              <w:r>
                                <w:rPr>
                                  <w:rFonts w:ascii="Arial" w:eastAsia="Arial"/>
                                  <w:spacing w:val="-1"/>
                                  <w:sz w:val="36"/>
                                </w:rPr>
                                <w:t xml:space="preserve"> </w:t>
                              </w:r>
                              <w:r>
                                <w:rPr>
                                  <w:sz w:val="36"/>
                                </w:rPr>
                                <w:t>月</w:t>
                              </w:r>
                              <w:r>
                                <w:rPr>
                                  <w:spacing w:val="-60"/>
                                  <w:sz w:val="36"/>
                                </w:rPr>
                                <w:t xml:space="preserve"> </w:t>
                              </w:r>
                              <w:r>
                                <w:rPr>
                                  <w:rFonts w:ascii="Arial" w:eastAsia="Arial"/>
                                  <w:spacing w:val="-21"/>
                                  <w:sz w:val="36"/>
                                </w:rPr>
                                <w:t>29</w:t>
                              </w:r>
                              <w:r>
                                <w:rPr>
                                  <w:spacing w:val="-21"/>
                                  <w:sz w:val="36"/>
                                </w:rPr>
                                <w:t>）</w:t>
                              </w:r>
                              <w:r>
                                <w:rPr>
                                  <w:sz w:val="36"/>
                                </w:rPr>
                                <w:t>日通过，</w:t>
                              </w:r>
                              <w:r>
                                <w:rPr>
                                  <w:spacing w:val="-140"/>
                                  <w:sz w:val="36"/>
                                </w:rPr>
                                <w:t xml:space="preserve"> </w:t>
                              </w:r>
                              <w:r>
                                <w:rPr>
                                  <w:sz w:val="36"/>
                                </w:rPr>
                                <w:t>现予公布，</w:t>
                              </w:r>
                              <w:r>
                                <w:rPr>
                                  <w:spacing w:val="-100"/>
                                  <w:sz w:val="36"/>
                                </w:rPr>
                                <w:t xml:space="preserve"> </w:t>
                              </w:r>
                              <w:r>
                                <w:rPr>
                                  <w:spacing w:val="-60"/>
                                  <w:sz w:val="36"/>
                                </w:rPr>
                                <w:t>自</w:t>
                              </w:r>
                              <w:r>
                                <w:rPr>
                                  <w:spacing w:val="3"/>
                                  <w:sz w:val="36"/>
                                </w:rPr>
                                <w:t>（</w:t>
                              </w:r>
                              <w:r>
                                <w:rPr>
                                  <w:rFonts w:ascii="Arial" w:eastAsia="Arial"/>
                                  <w:spacing w:val="3"/>
                                  <w:sz w:val="36"/>
                                </w:rPr>
                                <w:t>2002</w:t>
                              </w:r>
                            </w:p>
                            <w:p>
                              <w:pPr>
                                <w:spacing w:before="279"/>
                                <w:ind w:left="0" w:right="0" w:firstLine="0"/>
                                <w:jc w:val="left"/>
                                <w:rPr>
                                  <w:sz w:val="36"/>
                                </w:rPr>
                              </w:pPr>
                              <w:r>
                                <w:rPr>
                                  <w:sz w:val="36"/>
                                </w:rPr>
                                <w:t xml:space="preserve">年 </w:t>
                              </w:r>
                              <w:r>
                                <w:rPr>
                                  <w:rFonts w:ascii="Arial" w:eastAsia="Arial"/>
                                  <w:sz w:val="36"/>
                                </w:rPr>
                                <w:t xml:space="preserve">11 </w:t>
                              </w:r>
                              <w:r>
                                <w:rPr>
                                  <w:sz w:val="36"/>
                                </w:rPr>
                                <w:t xml:space="preserve">月 </w:t>
                              </w:r>
                              <w:r>
                                <w:rPr>
                                  <w:rFonts w:ascii="Arial" w:eastAsia="Arial"/>
                                  <w:sz w:val="36"/>
                                </w:rPr>
                                <w:t xml:space="preserve">1 </w:t>
                              </w:r>
                              <w:r>
                                <w:rPr>
                                  <w:sz w:val="36"/>
                                </w:rPr>
                                <w:t>日）起施行。</w:t>
                              </w:r>
                            </w:p>
                            <w:p>
                              <w:pPr>
                                <w:spacing w:before="299"/>
                                <w:ind w:left="0" w:right="0" w:firstLine="0"/>
                                <w:jc w:val="left"/>
                                <w:rPr>
                                  <w:sz w:val="36"/>
                                </w:rPr>
                              </w:pPr>
                              <w:r>
                                <w:rPr>
                                  <w:rFonts w:ascii="Arial" w:eastAsia="Arial"/>
                                  <w:sz w:val="36"/>
                                </w:rPr>
                                <w:t>19</w:t>
                              </w:r>
                              <w:r>
                                <w:rPr>
                                  <w:sz w:val="36"/>
                                </w:rPr>
                                <w:t xml:space="preserve">、消防法于（ </w:t>
                              </w:r>
                              <w:r>
                                <w:rPr>
                                  <w:rFonts w:ascii="Arial" w:eastAsia="Arial"/>
                                  <w:sz w:val="36"/>
                                </w:rPr>
                                <w:t>2008</w:t>
                              </w:r>
                              <w:r>
                                <w:rPr>
                                  <w:rFonts w:ascii="Arial" w:eastAsia="Arial"/>
                                  <w:spacing w:val="-62"/>
                                  <w:sz w:val="36"/>
                                </w:rPr>
                                <w:t xml:space="preserve"> </w:t>
                              </w:r>
                              <w:r>
                                <w:rPr>
                                  <w:spacing w:val="-21"/>
                                  <w:sz w:val="36"/>
                                </w:rPr>
                                <w:t xml:space="preserve">年 </w:t>
                              </w:r>
                              <w:r>
                                <w:rPr>
                                  <w:rFonts w:ascii="Arial" w:eastAsia="Arial"/>
                                  <w:sz w:val="36"/>
                                </w:rPr>
                                <w:t xml:space="preserve">10 </w:t>
                              </w:r>
                              <w:r>
                                <w:rPr>
                                  <w:spacing w:val="-31"/>
                                  <w:sz w:val="36"/>
                                </w:rPr>
                                <w:t xml:space="preserve">月 </w:t>
                              </w:r>
                              <w:r>
                                <w:rPr>
                                  <w:rFonts w:ascii="Arial" w:eastAsia="Arial"/>
                                  <w:sz w:val="36"/>
                                </w:rPr>
                                <w:t>28</w:t>
                              </w:r>
                              <w:r>
                                <w:rPr>
                                  <w:sz w:val="36"/>
                                </w:rPr>
                                <w:t xml:space="preserve">）日修订通过，自（ </w:t>
                              </w:r>
                              <w:r>
                                <w:rPr>
                                  <w:rFonts w:ascii="Arial" w:eastAsia="Arial"/>
                                  <w:sz w:val="36"/>
                                </w:rPr>
                                <w:t xml:space="preserve">2009 </w:t>
                              </w:r>
                              <w:r>
                                <w:rPr>
                                  <w:spacing w:val="-21"/>
                                  <w:sz w:val="36"/>
                                </w:rPr>
                                <w:t xml:space="preserve">年 </w:t>
                              </w:r>
                              <w:r>
                                <w:rPr>
                                  <w:rFonts w:ascii="Arial" w:eastAsia="Arial"/>
                                  <w:sz w:val="36"/>
                                </w:rPr>
                                <w:t xml:space="preserve">5 </w:t>
                              </w:r>
                              <w:r>
                                <w:rPr>
                                  <w:spacing w:val="-21"/>
                                  <w:sz w:val="36"/>
                                </w:rPr>
                                <w:t xml:space="preserve">月 </w:t>
                              </w:r>
                              <w:r>
                                <w:rPr>
                                  <w:rFonts w:ascii="Arial" w:eastAsia="Arial"/>
                                  <w:spacing w:val="-11"/>
                                  <w:sz w:val="36"/>
                                </w:rPr>
                                <w:t>1</w:t>
                              </w:r>
                              <w:r>
                                <w:rPr>
                                  <w:spacing w:val="-11"/>
                                  <w:sz w:val="36"/>
                                </w:rPr>
                                <w:t>）</w:t>
                              </w:r>
                              <w:r>
                                <w:rPr>
                                  <w:sz w:val="36"/>
                                </w:rPr>
                                <w:t>日起施行</w:t>
                              </w:r>
                            </w:p>
                          </w:txbxContent>
                        </wps:txbx>
                        <wps:bodyPr lIns="0" tIns="0" rIns="0" bIns="0" upright="1"/>
                      </wps:wsp>
                      <wps:wsp>
                        <wps:cNvPr id="6" name="文本框 10"/>
                        <wps:cNvSpPr txBox="1"/>
                        <wps:spPr>
                          <a:xfrm>
                            <a:off x="2880" y="4554"/>
                            <a:ext cx="4020" cy="428"/>
                          </a:xfrm>
                          <a:prstGeom prst="rect">
                            <a:avLst/>
                          </a:prstGeom>
                          <a:noFill/>
                          <a:ln>
                            <a:noFill/>
                          </a:ln>
                        </wps:spPr>
                        <wps:txbx>
                          <w:txbxContent>
                            <w:p>
                              <w:pPr>
                                <w:spacing w:before="0" w:line="427" w:lineRule="exact"/>
                                <w:ind w:left="0" w:right="0" w:firstLine="0"/>
                                <w:jc w:val="left"/>
                                <w:rPr>
                                  <w:sz w:val="36"/>
                                </w:rPr>
                              </w:pPr>
                              <w:r>
                                <w:rPr>
                                  <w:rFonts w:ascii="Arial" w:eastAsia="Arial"/>
                                  <w:sz w:val="36"/>
                                </w:rPr>
                                <w:t>20</w:t>
                              </w:r>
                              <w:r>
                                <w:rPr>
                                  <w:sz w:val="36"/>
                                </w:rPr>
                                <w:t>、拆除脚手架，必须（</w:t>
                              </w:r>
                            </w:p>
                          </w:txbxContent>
                        </wps:txbx>
                        <wps:bodyPr lIns="0" tIns="0" rIns="0" bIns="0" upright="1"/>
                      </wps:wsp>
                      <wps:wsp>
                        <wps:cNvPr id="8" name="文本框 11"/>
                        <wps:cNvSpPr txBox="1"/>
                        <wps:spPr>
                          <a:xfrm>
                            <a:off x="7320" y="4570"/>
                            <a:ext cx="1460" cy="411"/>
                          </a:xfrm>
                          <a:prstGeom prst="rect">
                            <a:avLst/>
                          </a:prstGeom>
                          <a:noFill/>
                          <a:ln>
                            <a:noFill/>
                          </a:ln>
                        </wps:spPr>
                        <wps:txbx>
                          <w:txbxContent>
                            <w:p>
                              <w:pPr>
                                <w:spacing w:before="0" w:line="411" w:lineRule="exact"/>
                                <w:ind w:left="0" w:right="0" w:firstLine="0"/>
                                <w:jc w:val="left"/>
                                <w:rPr>
                                  <w:sz w:val="36"/>
                                </w:rPr>
                              </w:pPr>
                              <w:r>
                                <w:rPr>
                                  <w:sz w:val="36"/>
                                </w:rPr>
                                <w:t>由上而下</w:t>
                              </w:r>
                            </w:p>
                          </w:txbxContent>
                        </wps:txbx>
                        <wps:bodyPr lIns="0" tIns="0" rIns="0" bIns="0" upright="1"/>
                      </wps:wsp>
                      <wps:wsp>
                        <wps:cNvPr id="10" name="文本框 12"/>
                        <wps:cNvSpPr txBox="1"/>
                        <wps:spPr>
                          <a:xfrm>
                            <a:off x="9260" y="4570"/>
                            <a:ext cx="3260" cy="411"/>
                          </a:xfrm>
                          <a:prstGeom prst="rect">
                            <a:avLst/>
                          </a:prstGeom>
                          <a:noFill/>
                          <a:ln>
                            <a:noFill/>
                          </a:ln>
                        </wps:spPr>
                        <wps:txbx>
                          <w:txbxContent>
                            <w:p>
                              <w:pPr>
                                <w:spacing w:before="0" w:line="411" w:lineRule="exact"/>
                                <w:ind w:left="0" w:right="0" w:firstLine="0"/>
                                <w:jc w:val="left"/>
                                <w:rPr>
                                  <w:sz w:val="36"/>
                                </w:rPr>
                              </w:pPr>
                              <w:r>
                                <w:rPr>
                                  <w:sz w:val="36"/>
                                </w:rPr>
                                <w:t>）地分层进行，不准</w:t>
                              </w:r>
                            </w:p>
                          </w:txbxContent>
                        </wps:txbx>
                        <wps:bodyPr lIns="0" tIns="0" rIns="0" bIns="0" upright="1"/>
                      </wps:wsp>
                      <wps:wsp>
                        <wps:cNvPr id="12" name="文本框 13"/>
                        <wps:cNvSpPr txBox="1"/>
                        <wps:spPr>
                          <a:xfrm>
                            <a:off x="12920" y="4570"/>
                            <a:ext cx="1680" cy="411"/>
                          </a:xfrm>
                          <a:prstGeom prst="rect">
                            <a:avLst/>
                          </a:prstGeom>
                          <a:noFill/>
                          <a:ln>
                            <a:noFill/>
                          </a:ln>
                        </wps:spPr>
                        <wps:txbx>
                          <w:txbxContent>
                            <w:p>
                              <w:pPr>
                                <w:spacing w:before="0" w:line="411" w:lineRule="exact"/>
                                <w:ind w:left="0" w:right="0" w:firstLine="0"/>
                                <w:jc w:val="left"/>
                                <w:rPr>
                                  <w:sz w:val="36"/>
                                </w:rPr>
                              </w:pPr>
                              <w:r>
                                <w:rPr>
                                  <w:sz w:val="36"/>
                                </w:rPr>
                                <w:t>（ 上下层</w:t>
                              </w:r>
                            </w:p>
                          </w:txbxContent>
                        </wps:txbx>
                        <wps:bodyPr lIns="0" tIns="0" rIns="0" bIns="0" upright="1"/>
                      </wps:wsp>
                      <wps:wsp>
                        <wps:cNvPr id="14" name="文本框 14"/>
                        <wps:cNvSpPr txBox="1"/>
                        <wps:spPr>
                          <a:xfrm>
                            <a:off x="15240" y="4570"/>
                            <a:ext cx="960" cy="411"/>
                          </a:xfrm>
                          <a:prstGeom prst="rect">
                            <a:avLst/>
                          </a:prstGeom>
                          <a:noFill/>
                          <a:ln>
                            <a:noFill/>
                          </a:ln>
                        </wps:spPr>
                        <wps:txbx>
                          <w:txbxContent>
                            <w:p>
                              <w:pPr>
                                <w:spacing w:before="0" w:line="411" w:lineRule="exact"/>
                                <w:ind w:left="0" w:right="0" w:firstLine="0"/>
                                <w:jc w:val="left"/>
                                <w:rPr>
                                  <w:sz w:val="36"/>
                                </w:rPr>
                              </w:pPr>
                              <w:r>
                                <w:rPr>
                                  <w:sz w:val="36"/>
                                </w:rPr>
                                <w:t>） 同</w:t>
                              </w:r>
                            </w:p>
                          </w:txbxContent>
                        </wps:txbx>
                        <wps:bodyPr lIns="0" tIns="0" rIns="0" bIns="0" upright="1"/>
                      </wps:wsp>
                    </wpg:wgp>
                  </a:graphicData>
                </a:graphic>
              </wp:anchor>
            </w:drawing>
          </mc:Choice>
          <mc:Fallback>
            <w:pict>
              <v:group id="组合 7" o:spid="_x0000_s1026" o:spt="203" style="position:absolute;left:0pt;margin-left:142.6pt;margin-top:73.7pt;height:175.35pt;width:671.45pt;mso-position-horizontal-relative:page;z-index:-251656192;mso-width-relative:page;mso-height-relative:page;" coordorigin="2852,1475" coordsize="13429,3507" o:gfxdata="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">
                <o:lock v:ext="edit" aspectratio="f"/>
                <v:shape id="图片 8" o:spid="_x0000_s1026" o:spt="75" type="#_x0000_t75" style="position:absolute;left:2852;top:1474;height:3471;width:13385;" filled="f" o:preferrelative="t" stroked="f" coordsize="21600,21600" o:gfxdata="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2aDm8AAAA&#10;2gAAAA8AAAAAAAAAAQAgAAAAIgAAAGRycy9kb3ducmV2LnhtbFBLAQIUABQAAAAIAIdO4kAzLwWe&#10;OwAAADkAAAAQAAAAAAAAAAEAIAAAAAsBAABkcnMvc2hhcGV4bWwueG1sUEsFBgAAAAAGAAYAWwEA&#10;ALUDAAAAAA==&#10;">
                  <v:fill on="f" focussize="0,0"/>
                  <v:stroke on="f"/>
                  <v:imagedata r:id="rId9" o:title=""/>
                  <o:lock v:ext="edit" aspectratio="t"/>
                </v:shape>
                <v:shape id="文本框 9" o:spid="_x0000_s1026" o:spt="202" type="#_x0000_t202" style="position:absolute;left:2880;top:1534;height:2688;width:13401;" filled="f" stroked="f" coordsize="21600,21600" o:gfxdata="UEsDBAoAAAAAAIdO4kAAAAAAAAAAAAAAAAAEAAAAZHJzL1BLAwQUAAAACACHTuJAcQBg570AAADa&#10;AAAADwAAAGRycy9kb3ducmV2LnhtbEWPQWsCMRSE70L/Q3gFb5pYRH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AGDn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427" w:lineRule="exact"/>
                          <w:ind w:left="0" w:right="0" w:firstLine="0"/>
                          <w:jc w:val="left"/>
                          <w:rPr>
                            <w:sz w:val="36"/>
                          </w:rPr>
                        </w:pPr>
                        <w:r>
                          <w:rPr>
                            <w:rFonts w:ascii="Arial" w:eastAsia="Arial"/>
                            <w:sz w:val="36"/>
                          </w:rPr>
                          <w:t>18</w:t>
                        </w:r>
                        <w:r>
                          <w:rPr>
                            <w:sz w:val="36"/>
                          </w:rPr>
                          <w:t>、《中华人民共和国安全生产法》已由中华人民共和国第九届全国人民代表大</w:t>
                        </w:r>
                      </w:p>
                      <w:p>
                        <w:pPr>
                          <w:tabs>
                            <w:tab w:val="left" w:pos="5319"/>
                          </w:tabs>
                          <w:spacing w:before="298"/>
                          <w:ind w:left="0" w:right="0" w:firstLine="0"/>
                          <w:jc w:val="left"/>
                          <w:rPr>
                            <w:rFonts w:ascii="Arial" w:eastAsia="Arial"/>
                            <w:sz w:val="36"/>
                          </w:rPr>
                        </w:pPr>
                        <w:r>
                          <w:rPr>
                            <w:sz w:val="36"/>
                          </w:rPr>
                          <w:t>会常务委员会第二十八次会议于</w:t>
                        </w:r>
                        <w:r>
                          <w:rPr>
                            <w:sz w:val="36"/>
                          </w:rPr>
                          <w:tab/>
                        </w:r>
                        <w:r>
                          <w:rPr>
                            <w:sz w:val="36"/>
                          </w:rPr>
                          <w:t>（</w:t>
                        </w:r>
                        <w:r>
                          <w:rPr>
                            <w:spacing w:val="-141"/>
                            <w:sz w:val="36"/>
                          </w:rPr>
                          <w:t xml:space="preserve"> </w:t>
                        </w:r>
                        <w:r>
                          <w:rPr>
                            <w:rFonts w:ascii="Arial" w:eastAsia="Arial"/>
                            <w:sz w:val="36"/>
                          </w:rPr>
                          <w:t>2002</w:t>
                        </w:r>
                        <w:r>
                          <w:rPr>
                            <w:rFonts w:ascii="Arial" w:eastAsia="Arial"/>
                            <w:spacing w:val="-21"/>
                            <w:sz w:val="36"/>
                          </w:rPr>
                          <w:t xml:space="preserve"> </w:t>
                        </w:r>
                        <w:r>
                          <w:rPr>
                            <w:sz w:val="36"/>
                          </w:rPr>
                          <w:t>年</w:t>
                        </w:r>
                        <w:r>
                          <w:rPr>
                            <w:spacing w:val="-80"/>
                            <w:sz w:val="36"/>
                          </w:rPr>
                          <w:t xml:space="preserve"> </w:t>
                        </w:r>
                        <w:r>
                          <w:rPr>
                            <w:rFonts w:ascii="Arial" w:eastAsia="Arial"/>
                            <w:sz w:val="36"/>
                          </w:rPr>
                          <w:t>6</w:t>
                        </w:r>
                        <w:r>
                          <w:rPr>
                            <w:rFonts w:ascii="Arial" w:eastAsia="Arial"/>
                            <w:spacing w:val="-1"/>
                            <w:sz w:val="36"/>
                          </w:rPr>
                          <w:t xml:space="preserve"> </w:t>
                        </w:r>
                        <w:r>
                          <w:rPr>
                            <w:sz w:val="36"/>
                          </w:rPr>
                          <w:t>月</w:t>
                        </w:r>
                        <w:r>
                          <w:rPr>
                            <w:spacing w:val="-60"/>
                            <w:sz w:val="36"/>
                          </w:rPr>
                          <w:t xml:space="preserve"> </w:t>
                        </w:r>
                        <w:r>
                          <w:rPr>
                            <w:rFonts w:ascii="Arial" w:eastAsia="Arial"/>
                            <w:spacing w:val="-21"/>
                            <w:sz w:val="36"/>
                          </w:rPr>
                          <w:t>29</w:t>
                        </w:r>
                        <w:r>
                          <w:rPr>
                            <w:spacing w:val="-21"/>
                            <w:sz w:val="36"/>
                          </w:rPr>
                          <w:t>）</w:t>
                        </w:r>
                        <w:r>
                          <w:rPr>
                            <w:sz w:val="36"/>
                          </w:rPr>
                          <w:t>日通过，</w:t>
                        </w:r>
                        <w:r>
                          <w:rPr>
                            <w:spacing w:val="-140"/>
                            <w:sz w:val="36"/>
                          </w:rPr>
                          <w:t xml:space="preserve"> </w:t>
                        </w:r>
                        <w:r>
                          <w:rPr>
                            <w:sz w:val="36"/>
                          </w:rPr>
                          <w:t>现予公布，</w:t>
                        </w:r>
                        <w:r>
                          <w:rPr>
                            <w:spacing w:val="-100"/>
                            <w:sz w:val="36"/>
                          </w:rPr>
                          <w:t xml:space="preserve"> </w:t>
                        </w:r>
                        <w:r>
                          <w:rPr>
                            <w:spacing w:val="-60"/>
                            <w:sz w:val="36"/>
                          </w:rPr>
                          <w:t>自</w:t>
                        </w:r>
                        <w:r>
                          <w:rPr>
                            <w:spacing w:val="3"/>
                            <w:sz w:val="36"/>
                          </w:rPr>
                          <w:t>（</w:t>
                        </w:r>
                        <w:r>
                          <w:rPr>
                            <w:rFonts w:ascii="Arial" w:eastAsia="Arial"/>
                            <w:spacing w:val="3"/>
                            <w:sz w:val="36"/>
                          </w:rPr>
                          <w:t>2002</w:t>
                        </w:r>
                      </w:p>
                      <w:p>
                        <w:pPr>
                          <w:spacing w:before="279"/>
                          <w:ind w:left="0" w:right="0" w:firstLine="0"/>
                          <w:jc w:val="left"/>
                          <w:rPr>
                            <w:sz w:val="36"/>
                          </w:rPr>
                        </w:pPr>
                        <w:r>
                          <w:rPr>
                            <w:sz w:val="36"/>
                          </w:rPr>
                          <w:t xml:space="preserve">年 </w:t>
                        </w:r>
                        <w:r>
                          <w:rPr>
                            <w:rFonts w:ascii="Arial" w:eastAsia="Arial"/>
                            <w:sz w:val="36"/>
                          </w:rPr>
                          <w:t xml:space="preserve">11 </w:t>
                        </w:r>
                        <w:r>
                          <w:rPr>
                            <w:sz w:val="36"/>
                          </w:rPr>
                          <w:t xml:space="preserve">月 </w:t>
                        </w:r>
                        <w:r>
                          <w:rPr>
                            <w:rFonts w:ascii="Arial" w:eastAsia="Arial"/>
                            <w:sz w:val="36"/>
                          </w:rPr>
                          <w:t xml:space="preserve">1 </w:t>
                        </w:r>
                        <w:r>
                          <w:rPr>
                            <w:sz w:val="36"/>
                          </w:rPr>
                          <w:t>日）起施行。</w:t>
                        </w:r>
                      </w:p>
                      <w:p>
                        <w:pPr>
                          <w:spacing w:before="299"/>
                          <w:ind w:left="0" w:right="0" w:firstLine="0"/>
                          <w:jc w:val="left"/>
                          <w:rPr>
                            <w:sz w:val="36"/>
                          </w:rPr>
                        </w:pPr>
                        <w:r>
                          <w:rPr>
                            <w:rFonts w:ascii="Arial" w:eastAsia="Arial"/>
                            <w:sz w:val="36"/>
                          </w:rPr>
                          <w:t>19</w:t>
                        </w:r>
                        <w:r>
                          <w:rPr>
                            <w:sz w:val="36"/>
                          </w:rPr>
                          <w:t xml:space="preserve">、消防法于（ </w:t>
                        </w:r>
                        <w:r>
                          <w:rPr>
                            <w:rFonts w:ascii="Arial" w:eastAsia="Arial"/>
                            <w:sz w:val="36"/>
                          </w:rPr>
                          <w:t>2008</w:t>
                        </w:r>
                        <w:r>
                          <w:rPr>
                            <w:rFonts w:ascii="Arial" w:eastAsia="Arial"/>
                            <w:spacing w:val="-62"/>
                            <w:sz w:val="36"/>
                          </w:rPr>
                          <w:t xml:space="preserve"> </w:t>
                        </w:r>
                        <w:r>
                          <w:rPr>
                            <w:spacing w:val="-21"/>
                            <w:sz w:val="36"/>
                          </w:rPr>
                          <w:t xml:space="preserve">年 </w:t>
                        </w:r>
                        <w:r>
                          <w:rPr>
                            <w:rFonts w:ascii="Arial" w:eastAsia="Arial"/>
                            <w:sz w:val="36"/>
                          </w:rPr>
                          <w:t xml:space="preserve">10 </w:t>
                        </w:r>
                        <w:r>
                          <w:rPr>
                            <w:spacing w:val="-31"/>
                            <w:sz w:val="36"/>
                          </w:rPr>
                          <w:t xml:space="preserve">月 </w:t>
                        </w:r>
                        <w:r>
                          <w:rPr>
                            <w:rFonts w:ascii="Arial" w:eastAsia="Arial"/>
                            <w:sz w:val="36"/>
                          </w:rPr>
                          <w:t>28</w:t>
                        </w:r>
                        <w:r>
                          <w:rPr>
                            <w:sz w:val="36"/>
                          </w:rPr>
                          <w:t xml:space="preserve">）日修订通过，自（ </w:t>
                        </w:r>
                        <w:r>
                          <w:rPr>
                            <w:rFonts w:ascii="Arial" w:eastAsia="Arial"/>
                            <w:sz w:val="36"/>
                          </w:rPr>
                          <w:t xml:space="preserve">2009 </w:t>
                        </w:r>
                        <w:r>
                          <w:rPr>
                            <w:spacing w:val="-21"/>
                            <w:sz w:val="36"/>
                          </w:rPr>
                          <w:t xml:space="preserve">年 </w:t>
                        </w:r>
                        <w:r>
                          <w:rPr>
                            <w:rFonts w:ascii="Arial" w:eastAsia="Arial"/>
                            <w:sz w:val="36"/>
                          </w:rPr>
                          <w:t xml:space="preserve">5 </w:t>
                        </w:r>
                        <w:r>
                          <w:rPr>
                            <w:spacing w:val="-21"/>
                            <w:sz w:val="36"/>
                          </w:rPr>
                          <w:t xml:space="preserve">月 </w:t>
                        </w:r>
                        <w:r>
                          <w:rPr>
                            <w:rFonts w:ascii="Arial" w:eastAsia="Arial"/>
                            <w:spacing w:val="-11"/>
                            <w:sz w:val="36"/>
                          </w:rPr>
                          <w:t>1</w:t>
                        </w:r>
                        <w:r>
                          <w:rPr>
                            <w:spacing w:val="-11"/>
                            <w:sz w:val="36"/>
                          </w:rPr>
                          <w:t>）</w:t>
                        </w:r>
                        <w:r>
                          <w:rPr>
                            <w:sz w:val="36"/>
                          </w:rPr>
                          <w:t>日起施行</w:t>
                        </w:r>
                      </w:p>
                    </w:txbxContent>
                  </v:textbox>
                </v:shape>
                <v:shape id="文本框 10" o:spid="_x0000_s1026" o:spt="202" type="#_x0000_t202" style="position:absolute;left:2880;top:4554;height:428;width:4020;" filled="f" stroked="f" coordsize="21600,21600" o:gfxdata="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nlsL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427" w:lineRule="exact"/>
                          <w:ind w:left="0" w:right="0" w:firstLine="0"/>
                          <w:jc w:val="left"/>
                          <w:rPr>
                            <w:sz w:val="36"/>
                          </w:rPr>
                        </w:pPr>
                        <w:r>
                          <w:rPr>
                            <w:rFonts w:ascii="Arial" w:eastAsia="Arial"/>
                            <w:sz w:val="36"/>
                          </w:rPr>
                          <w:t>20</w:t>
                        </w:r>
                        <w:r>
                          <w:rPr>
                            <w:sz w:val="36"/>
                          </w:rPr>
                          <w:t>、拆除脚手架，必须（</w:t>
                        </w:r>
                      </w:p>
                    </w:txbxContent>
                  </v:textbox>
                </v:shape>
                <v:shape id="文本框 11" o:spid="_x0000_s1026" o:spt="202" type="#_x0000_t202" style="position:absolute;left:7320;top:4570;height:411;width:1460;" filled="f" stroked="f" coordsize="21600,21600" o:gfxdata="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NauK5AAAA2g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0" w:line="411" w:lineRule="exact"/>
                          <w:ind w:left="0" w:right="0" w:firstLine="0"/>
                          <w:jc w:val="left"/>
                          <w:rPr>
                            <w:sz w:val="36"/>
                          </w:rPr>
                        </w:pPr>
                        <w:r>
                          <w:rPr>
                            <w:sz w:val="36"/>
                          </w:rPr>
                          <w:t>由上而下</w:t>
                        </w:r>
                      </w:p>
                    </w:txbxContent>
                  </v:textbox>
                </v:shape>
                <v:shape id="文本框 12" o:spid="_x0000_s1026" o:spt="202" type="#_x0000_t202" style="position:absolute;left:9260;top:4570;height:411;width:3260;" filled="f" stroked="f" coordsize="21600,21600" o:gfxdata="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rxu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411" w:lineRule="exact"/>
                          <w:ind w:left="0" w:right="0" w:firstLine="0"/>
                          <w:jc w:val="left"/>
                          <w:rPr>
                            <w:sz w:val="36"/>
                          </w:rPr>
                        </w:pPr>
                        <w:r>
                          <w:rPr>
                            <w:sz w:val="36"/>
                          </w:rPr>
                          <w:t>）地分层进行，不准</w:t>
                        </w:r>
                      </w:p>
                    </w:txbxContent>
                  </v:textbox>
                </v:shape>
                <v:shape id="文本框 13" o:spid="_x0000_s1026" o:spt="202" type="#_x0000_t202" style="position:absolute;left:12920;top:4570;height:411;width:1680;" filled="f" stroked="f" coordsize="21600,21600" o:gfxdata="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UylS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411" w:lineRule="exact"/>
                          <w:ind w:left="0" w:right="0" w:firstLine="0"/>
                          <w:jc w:val="left"/>
                          <w:rPr>
                            <w:sz w:val="36"/>
                          </w:rPr>
                        </w:pPr>
                        <w:r>
                          <w:rPr>
                            <w:sz w:val="36"/>
                          </w:rPr>
                          <w:t>（ 上下层</w:t>
                        </w:r>
                      </w:p>
                    </w:txbxContent>
                  </v:textbox>
                </v:shape>
                <v:shape id="_x0000_s1026" o:spid="_x0000_s1026" o:spt="202" type="#_x0000_t202" style="position:absolute;left:15240;top:4570;height:411;width:960;" filled="f" stroked="f" coordsize="21600,21600" o:gfxdata="UEsDBAoAAAAAAIdO4kAAAAAAAAAAAAAAAAAEAAAAZHJzL1BLAwQUAAAACACHTuJAdTH3u7wAAADb&#10;AAAADwAAAGRycy9kb3ducmV2LnhtbEVP32vCMBB+F/Y/hBv4polD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Ux97u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411" w:lineRule="exact"/>
                          <w:ind w:left="0" w:right="0" w:firstLine="0"/>
                          <w:jc w:val="left"/>
                          <w:rPr>
                            <w:sz w:val="36"/>
                          </w:rPr>
                        </w:pPr>
                        <w:r>
                          <w:rPr>
                            <w:sz w:val="36"/>
                          </w:rPr>
                          <w:t>） 同</w:t>
                        </w:r>
                      </w:p>
                    </w:txbxContent>
                  </v:textbox>
                </v:shape>
              </v:group>
            </w:pict>
          </mc:Fallback>
        </mc:AlternateContent>
      </w:r>
      <w:r>
        <w:rPr>
          <w:rFonts w:ascii="Arial" w:eastAsia="Arial"/>
        </w:rPr>
        <w:t>17</w:t>
      </w:r>
      <w:r>
        <w:t>、企业应当建立、健全教育培训制度，加强对职工的教育培训；未经教育培</w:t>
      </w:r>
      <w:r>
        <w:rPr>
          <w:spacing w:val="-18"/>
        </w:rPr>
        <w:t>训</w:t>
      </w:r>
      <w:r>
        <w:t>或者考核不合格的人员，</w:t>
      </w:r>
      <w:r>
        <w:rPr>
          <w:spacing w:val="-80"/>
        </w:rPr>
        <w:t xml:space="preserve"> </w:t>
      </w:r>
      <w:r>
        <w:t>（</w:t>
      </w:r>
      <w:r>
        <w:rPr>
          <w:spacing w:val="40"/>
        </w:rPr>
        <w:t xml:space="preserve"> </w:t>
      </w:r>
      <w:r>
        <w:t>不得上岗作业</w:t>
      </w:r>
      <w:r>
        <w:tab/>
      </w:r>
      <w:r>
        <w:t>）</w:t>
      </w: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spacing w:before="9"/>
        <w:ind w:left="0"/>
        <w:rPr>
          <w:sz w:val="27"/>
        </w:rPr>
      </w:pPr>
    </w:p>
    <w:p>
      <w:pPr>
        <w:pStyle w:val="4"/>
        <w:spacing w:before="50"/>
      </w:pPr>
      <w:r>
        <w:t>时作业。</w:t>
      </w:r>
    </w:p>
    <w:p>
      <w:pPr>
        <w:pStyle w:val="4"/>
        <w:ind w:left="0"/>
        <w:rPr>
          <w:sz w:val="42"/>
        </w:rPr>
      </w:pPr>
    </w:p>
    <w:p>
      <w:pPr>
        <w:pStyle w:val="4"/>
      </w:pPr>
      <w:r>
        <w:rPr>
          <w:rFonts w:ascii="Arial" w:eastAsia="Arial"/>
        </w:rPr>
        <w:t>21</w:t>
      </w:r>
      <w:r>
        <w:t>、在密闭的容器内，不准同时进行（电焊及气焊工作）</w:t>
      </w:r>
    </w:p>
    <w:p>
      <w:pPr>
        <w:pStyle w:val="4"/>
        <w:spacing w:before="9"/>
        <w:ind w:left="0"/>
        <w:rPr>
          <w:sz w:val="32"/>
        </w:rPr>
      </w:pPr>
    </w:p>
    <w:p>
      <w:pPr>
        <w:pStyle w:val="4"/>
        <w:tabs>
          <w:tab w:val="left" w:pos="9119"/>
          <w:tab w:val="left" w:pos="9839"/>
        </w:tabs>
        <w:spacing w:line="396" w:lineRule="auto"/>
        <w:ind w:right="2099"/>
      </w:pPr>
      <w:r>
        <w:rPr>
          <w:rFonts w:ascii="Arial" w:eastAsia="Arial"/>
        </w:rPr>
        <w:t>22</w:t>
      </w:r>
      <w:r>
        <w:rPr>
          <w:spacing w:val="-40"/>
        </w:rPr>
        <w:t>、</w:t>
      </w:r>
      <w:r>
        <w:t>安全标准化</w:t>
      </w:r>
      <w:r>
        <w:rPr>
          <w:spacing w:val="-101"/>
        </w:rPr>
        <w:t xml:space="preserve"> </w:t>
      </w:r>
      <w:r>
        <w:t>（是为安全生产活动获得最佳秩序，</w:t>
      </w:r>
      <w:r>
        <w:tab/>
      </w:r>
      <w:r>
        <w:t>保证安全管理及生产条件</w:t>
      </w:r>
      <w:r>
        <w:rPr>
          <w:spacing w:val="-18"/>
        </w:rPr>
        <w:t>达</w:t>
      </w:r>
      <w:r>
        <w:t>到法律、行政法规、部门规章和标准等要求制定的规则。</w:t>
      </w:r>
      <w:r>
        <w:tab/>
      </w:r>
      <w:r>
        <w:t>）</w:t>
      </w:r>
    </w:p>
    <w:p>
      <w:pPr>
        <w:pStyle w:val="4"/>
        <w:spacing w:before="118"/>
      </w:pPr>
      <w:r>
        <w:rPr>
          <w:rFonts w:ascii="Arial" w:eastAsia="Arial"/>
        </w:rPr>
        <w:t>23</w:t>
      </w:r>
      <w:r>
        <w:t>、接地保护的作用 （是通过导体将电器设备中所有不带电的外露金属部分与埋</w:t>
      </w:r>
    </w:p>
    <w:p>
      <w:pPr>
        <w:pStyle w:val="4"/>
        <w:spacing w:before="299" w:line="384" w:lineRule="auto"/>
        <w:ind w:right="2379"/>
      </w:pPr>
      <w:r>
        <w:t>在地下的接地板连接起来， 使损坏绝缘保护的电器设备金属外壳所带的对地电压降到对人体没有危害的安全数值。 ）</w:t>
      </w:r>
    </w:p>
    <w:p>
      <w:pPr>
        <w:pStyle w:val="4"/>
        <w:spacing w:line="345" w:lineRule="exact"/>
      </w:pPr>
      <w:r>
        <w:rPr>
          <w:rFonts w:ascii="Arial" w:eastAsia="Arial"/>
        </w:rPr>
        <w:t>24</w:t>
      </w:r>
      <w:r>
        <w:t>、闪点（是表示易燃液体燃爆危险性的一个重要指标，闪点越低，燃爆危险性</w:t>
      </w:r>
    </w:p>
    <w:p>
      <w:pPr>
        <w:pStyle w:val="4"/>
        <w:spacing w:before="298"/>
      </w:pPr>
      <w:r>
        <w:t>越大</w:t>
      </w:r>
      <w:r>
        <w:rPr>
          <w:spacing w:val="-100"/>
        </w:rPr>
        <w:t>）</w:t>
      </w:r>
      <w:r>
        <w:t>。</w:t>
      </w:r>
    </w:p>
    <w:p>
      <w:pPr>
        <w:spacing w:after="0"/>
        <w:sectPr>
          <w:pgSz w:w="19120" w:h="27060"/>
          <w:pgMar w:top="2460" w:right="1080" w:bottom="280" w:left="2500" w:header="720" w:footer="720" w:gutter="0"/>
          <w:cols w:space="720" w:num="1"/>
        </w:sectPr>
      </w:pPr>
    </w:p>
    <w:p>
      <w:pPr>
        <w:pStyle w:val="4"/>
        <w:tabs>
          <w:tab w:val="left" w:pos="5099"/>
        </w:tabs>
        <w:spacing w:before="40" w:line="384" w:lineRule="auto"/>
        <w:ind w:right="2699"/>
      </w:pPr>
      <w:r>
        <w:rPr>
          <w:rFonts w:ascii="Arial" w:eastAsia="Arial"/>
        </w:rPr>
        <w:t>25</w:t>
      </w:r>
      <w:r>
        <w:rPr>
          <w:spacing w:val="-180"/>
        </w:rPr>
        <w:t>、</w:t>
      </w:r>
      <w:r>
        <w:t>（当温度不高时，可燃液体表面少量的可燃蒸汽与空气混合后，遇着火源</w:t>
      </w:r>
      <w:r>
        <w:rPr>
          <w:spacing w:val="-18"/>
        </w:rPr>
        <w:t>发</w:t>
      </w:r>
      <w:r>
        <w:t>生一闪即灭（延续时间少于</w:t>
      </w:r>
      <w:r>
        <w:tab/>
      </w:r>
      <w:r>
        <w:rPr>
          <w:rFonts w:ascii="Arial" w:eastAsia="Arial"/>
          <w:spacing w:val="6"/>
        </w:rPr>
        <w:t>5s</w:t>
      </w:r>
      <w:r>
        <w:rPr>
          <w:spacing w:val="6"/>
        </w:rPr>
        <w:t>）</w:t>
      </w:r>
      <w:r>
        <w:t>的燃烧现象</w:t>
      </w:r>
      <w:r>
        <w:rPr>
          <w:spacing w:val="-10"/>
        </w:rPr>
        <w:t>，）</w:t>
      </w:r>
      <w:r>
        <w:t>称为闪燃</w:t>
      </w:r>
    </w:p>
    <w:p>
      <w:pPr>
        <w:pStyle w:val="4"/>
        <w:spacing w:before="24" w:line="384" w:lineRule="auto"/>
        <w:ind w:right="2519"/>
      </w:pPr>
      <w:r>
        <w:rPr>
          <w:rFonts w:ascii="Arial" w:eastAsia="Arial"/>
        </w:rPr>
        <w:t>26</w:t>
      </w:r>
      <w:r>
        <w:t>、特种作业人员离开特种作业岗位达（半年）以上的特种作业人员，应当重新进行实际操作考核，经确认合格后方可上岗作业。</w:t>
      </w:r>
    </w:p>
    <w:p>
      <w:pPr>
        <w:pStyle w:val="4"/>
        <w:tabs>
          <w:tab w:val="left" w:pos="12939"/>
        </w:tabs>
        <w:spacing w:before="24"/>
      </w:pPr>
      <w:r>
        <w:rPr>
          <w:rFonts w:ascii="Arial" w:eastAsia="Arial"/>
        </w:rPr>
        <w:t>27</w:t>
      </w:r>
      <w:r>
        <w:t>、用人单位应当建立、健全（职业卫生档案）和劳动者（健康监护档案）</w:t>
      </w:r>
      <w:r>
        <w:tab/>
      </w:r>
      <w:r>
        <w:t>。</w:t>
      </w:r>
    </w:p>
    <w:p>
      <w:pPr>
        <w:pStyle w:val="4"/>
        <w:spacing w:before="278" w:line="396" w:lineRule="auto"/>
        <w:ind w:right="2699"/>
      </w:pPr>
      <w:r>
        <w:rPr>
          <w:rFonts w:ascii="Arial" w:eastAsia="Arial"/>
        </w:rPr>
        <w:t>28</w:t>
      </w:r>
      <w:r>
        <w:rPr>
          <w:spacing w:val="-17"/>
        </w:rPr>
        <w:t>、《职业病防治法》所指的</w:t>
      </w:r>
      <w:r>
        <w:t>（</w:t>
      </w:r>
      <w:r>
        <w:rPr>
          <w:spacing w:val="-1"/>
        </w:rPr>
        <w:t>职业病是用人单位的劳动者在职业活动中，因接</w:t>
      </w:r>
      <w:r>
        <w:t>触粉尘、放射性物质和其他有毒、有害物质等因素而引起的疾病）</w:t>
      </w:r>
    </w:p>
    <w:p>
      <w:pPr>
        <w:pStyle w:val="4"/>
        <w:tabs>
          <w:tab w:val="left" w:pos="6779"/>
        </w:tabs>
        <w:spacing w:line="439" w:lineRule="exact"/>
      </w:pPr>
      <w:r>
        <w:rPr>
          <w:rFonts w:ascii="Arial" w:eastAsia="Arial"/>
        </w:rPr>
        <w:t>29</w:t>
      </w:r>
      <w:r>
        <w:rPr>
          <w:spacing w:val="-60"/>
        </w:rPr>
        <w:t>、</w:t>
      </w:r>
      <w:r>
        <w:t>危险化学品应当储存在专用仓库、</w:t>
      </w:r>
      <w:r>
        <w:tab/>
      </w:r>
      <w:r>
        <w:t>专用场地或者专用储存室内，</w:t>
      </w:r>
      <w:r>
        <w:rPr>
          <w:spacing w:val="80"/>
        </w:rPr>
        <w:t xml:space="preserve"> </w:t>
      </w:r>
      <w:r>
        <w:t>并</w:t>
      </w:r>
      <w:r>
        <w:rPr>
          <w:spacing w:val="-40"/>
        </w:rPr>
        <w:t>由</w:t>
      </w:r>
      <w:r>
        <w:t>（专人）</w:t>
      </w:r>
    </w:p>
    <w:p>
      <w:pPr>
        <w:pStyle w:val="4"/>
        <w:spacing w:before="299"/>
      </w:pPr>
      <w:r>
        <w:t>负责管理。</w:t>
      </w:r>
    </w:p>
    <w:p>
      <w:pPr>
        <w:pStyle w:val="4"/>
        <w:spacing w:before="279" w:line="396" w:lineRule="auto"/>
        <w:ind w:right="2519"/>
      </w:pPr>
      <w:r>
        <w:rPr>
          <w:rFonts w:ascii="Arial" w:eastAsia="Arial"/>
        </w:rPr>
        <w:t>30</w:t>
      </w:r>
      <w:r>
        <w:t>、安全标签用（文字、图形符号和编码的组合）形式表示化学品所具有的危险性和安全注意事项。</w:t>
      </w:r>
    </w:p>
    <w:p>
      <w:pPr>
        <w:pStyle w:val="4"/>
        <w:tabs>
          <w:tab w:val="left" w:pos="7539"/>
        </w:tabs>
        <w:spacing w:line="384" w:lineRule="auto"/>
        <w:ind w:right="2519"/>
      </w:pPr>
      <w:r>
        <w:rPr>
          <w:rFonts w:ascii="Arial" w:eastAsia="Arial"/>
        </w:rPr>
        <w:t>31</w:t>
      </w:r>
      <w:r>
        <w:t>、接触三酸（硫酸、盐酸、硝酸）泄漏的人员，应（佩戴防护用品，如防酸</w:t>
      </w:r>
      <w:r>
        <w:rPr>
          <w:spacing w:val="-18"/>
        </w:rPr>
        <w:t>衣</w:t>
      </w:r>
      <w:r>
        <w:t>服、橡胶手套、防酸胶鞋，眼镜、口罩等）</w:t>
      </w:r>
      <w:r>
        <w:tab/>
      </w:r>
      <w:r>
        <w:t>。</w:t>
      </w:r>
    </w:p>
    <w:p>
      <w:pPr>
        <w:pStyle w:val="4"/>
        <w:tabs>
          <w:tab w:val="left" w:pos="8879"/>
        </w:tabs>
        <w:spacing w:before="42"/>
      </w:pPr>
      <w:r>
        <w:rPr>
          <w:rFonts w:ascii="Arial" w:eastAsia="Arial"/>
        </w:rPr>
        <w:t>32</w:t>
      </w:r>
      <w:r>
        <w:t>、扑救电气火灾，首先应做的是（切断电源）</w:t>
      </w:r>
      <w:r>
        <w:tab/>
      </w:r>
      <w:r>
        <w:t>。</w:t>
      </w:r>
    </w:p>
    <w:p>
      <w:pPr>
        <w:pStyle w:val="4"/>
        <w:spacing w:before="1"/>
        <w:ind w:left="0"/>
        <w:rPr>
          <w:sz w:val="31"/>
        </w:rPr>
      </w:pPr>
    </w:p>
    <w:p>
      <w:pPr>
        <w:pStyle w:val="4"/>
        <w:tabs>
          <w:tab w:val="left" w:pos="1739"/>
          <w:tab w:val="left" w:pos="8299"/>
          <w:tab w:val="left" w:pos="10419"/>
          <w:tab w:val="left" w:pos="13319"/>
        </w:tabs>
        <w:spacing w:line="384" w:lineRule="auto"/>
        <w:ind w:right="1859"/>
      </w:pPr>
      <w:r>
        <w:rPr>
          <w:rFonts w:ascii="Arial" w:eastAsia="Arial"/>
        </w:rPr>
        <w:t>33</w:t>
      </w:r>
      <w:r>
        <w:t>、室内消火栓箱内一般应配置有（消防水枪</w:t>
      </w:r>
      <w:r>
        <w:tab/>
      </w:r>
      <w:r>
        <w:t>、消防水带</w:t>
      </w:r>
      <w:r>
        <w:tab/>
      </w:r>
      <w:r>
        <w:t>、手动报警按钮</w:t>
      </w:r>
      <w:r>
        <w:tab/>
      </w:r>
      <w:r>
        <w:rPr>
          <w:spacing w:val="-18"/>
        </w:rPr>
        <w:t>、</w:t>
      </w:r>
      <w:r>
        <w:t>消防栓</w:t>
      </w:r>
      <w:r>
        <w:tab/>
      </w:r>
      <w:r>
        <w:t>）</w:t>
      </w:r>
    </w:p>
    <w:p>
      <w:pPr>
        <w:pStyle w:val="4"/>
        <w:tabs>
          <w:tab w:val="left" w:pos="6179"/>
        </w:tabs>
        <w:spacing w:before="44"/>
        <w:ind w:left="300"/>
      </w:pPr>
      <w:r>
        <w:rPr>
          <w:rFonts w:ascii="Arial" w:eastAsia="Arial"/>
          <w:spacing w:val="-11"/>
        </w:rPr>
        <w:t>34</w:t>
      </w:r>
      <w:r>
        <w:t>、灭火器上标注的灭火级别字母</w:t>
      </w:r>
      <w:r>
        <w:tab/>
      </w:r>
      <w:r>
        <w:rPr>
          <w:rFonts w:ascii="Arial" w:eastAsia="Arial"/>
          <w:spacing w:val="-41"/>
        </w:rPr>
        <w:t>A</w:t>
      </w:r>
      <w:r>
        <w:rPr>
          <w:spacing w:val="20"/>
        </w:rPr>
        <w:t>、</w:t>
      </w:r>
      <w:r>
        <w:rPr>
          <w:rFonts w:ascii="Arial" w:eastAsia="Arial"/>
          <w:spacing w:val="-41"/>
        </w:rPr>
        <w:t>B</w:t>
      </w:r>
      <w:r>
        <w:rPr>
          <w:spacing w:val="20"/>
        </w:rPr>
        <w:t>、</w:t>
      </w:r>
      <w:r>
        <w:rPr>
          <w:rFonts w:ascii="Arial" w:eastAsia="Arial"/>
        </w:rPr>
        <w:t>C</w:t>
      </w:r>
      <w:r>
        <w:rPr>
          <w:rFonts w:ascii="Arial" w:eastAsia="Arial"/>
          <w:spacing w:val="-60"/>
        </w:rPr>
        <w:t xml:space="preserve"> </w:t>
      </w:r>
      <w:r>
        <w:t>表示（适用扑救火灾的种类）。</w:t>
      </w:r>
    </w:p>
    <w:p>
      <w:pPr>
        <w:pStyle w:val="4"/>
        <w:tabs>
          <w:tab w:val="left" w:pos="6379"/>
          <w:tab w:val="left" w:pos="7559"/>
          <w:tab w:val="left" w:pos="9659"/>
        </w:tabs>
        <w:spacing w:before="279" w:line="396" w:lineRule="auto"/>
        <w:ind w:right="2219"/>
      </w:pPr>
      <w:r>
        <w:rPr>
          <w:rFonts w:ascii="Arial" w:eastAsia="Arial"/>
        </w:rPr>
        <w:t>35</w:t>
      </w:r>
      <w:r>
        <w:rPr>
          <w:spacing w:val="-60"/>
        </w:rPr>
        <w:t>、</w:t>
      </w:r>
      <w:r>
        <w:t>公司应当加强对员工的消防宣传教育，</w:t>
      </w:r>
      <w:r>
        <w:tab/>
      </w:r>
      <w:r>
        <w:t>提高员工的消防安全意识和自防自</w:t>
      </w:r>
      <w:r>
        <w:rPr>
          <w:spacing w:val="-18"/>
        </w:rPr>
        <w:t>救</w:t>
      </w:r>
      <w:r>
        <w:t>能力，做到</w:t>
      </w:r>
      <w:r>
        <w:rPr>
          <w:spacing w:val="-40"/>
        </w:rPr>
        <w:t xml:space="preserve"> </w:t>
      </w:r>
      <w:r>
        <w:rPr>
          <w:rFonts w:ascii="Arial" w:eastAsia="Arial"/>
        </w:rPr>
        <w:t>"</w:t>
      </w:r>
      <w:r>
        <w:rPr>
          <w:rFonts w:ascii="Arial" w:eastAsia="Arial"/>
          <w:spacing w:val="-28"/>
        </w:rPr>
        <w:t xml:space="preserve"> </w:t>
      </w:r>
      <w:r>
        <w:t>三</w:t>
      </w:r>
      <w:r>
        <w:rPr>
          <w:spacing w:val="40"/>
        </w:rPr>
        <w:t>会</w:t>
      </w:r>
      <w:r>
        <w:rPr>
          <w:rFonts w:ascii="Arial" w:eastAsia="Arial"/>
        </w:rPr>
        <w:t>"</w:t>
      </w:r>
      <w:r>
        <w:rPr>
          <w:rFonts w:ascii="Arial" w:eastAsia="Arial"/>
          <w:spacing w:val="-28"/>
        </w:rPr>
        <w:t xml:space="preserve"> </w:t>
      </w:r>
      <w:r>
        <w:t>指：（会报火警</w:t>
      </w:r>
      <w:r>
        <w:tab/>
      </w:r>
      <w:r>
        <w:t>、会扑救初起火灾</w:t>
      </w:r>
      <w:r>
        <w:tab/>
      </w:r>
      <w:r>
        <w:t>、会自救逃生）</w:t>
      </w:r>
    </w:p>
    <w:p>
      <w:pPr>
        <w:pStyle w:val="4"/>
        <w:tabs>
          <w:tab w:val="left" w:pos="6719"/>
          <w:tab w:val="left" w:pos="9619"/>
          <w:tab w:val="left" w:pos="13539"/>
        </w:tabs>
        <w:spacing w:line="439" w:lineRule="exact"/>
      </w:pPr>
      <w:r>
        <w:rPr>
          <w:rFonts w:ascii="Arial" w:eastAsia="Arial"/>
        </w:rPr>
        <w:t>36</w:t>
      </w:r>
      <w:r>
        <w:rPr>
          <w:spacing w:val="-100"/>
        </w:rPr>
        <w:t>、</w:t>
      </w:r>
      <w:r>
        <w:t>用手提式灭火器灭火的正确方法是</w:t>
      </w:r>
      <w:r>
        <w:tab/>
      </w:r>
      <w:r>
        <w:t>（拔去保险插销</w:t>
      </w:r>
      <w:r>
        <w:tab/>
      </w:r>
      <w:r>
        <w:rPr>
          <w:spacing w:val="-100"/>
        </w:rPr>
        <w:t>、</w:t>
      </w:r>
      <w:r>
        <w:t>一手紧握灭火器喷嘴</w:t>
      </w:r>
      <w:r>
        <w:tab/>
      </w:r>
      <w:r>
        <w:t>、</w:t>
      </w:r>
    </w:p>
    <w:p>
      <w:pPr>
        <w:pStyle w:val="4"/>
        <w:tabs>
          <w:tab w:val="left" w:pos="4819"/>
        </w:tabs>
        <w:spacing w:before="299"/>
      </w:pPr>
      <w:r>
        <w:t>一手提灭火器并下压压把</w:t>
      </w:r>
      <w:r>
        <w:tab/>
      </w:r>
      <w:r>
        <w:t>）</w:t>
      </w:r>
    </w:p>
    <w:p>
      <w:pPr>
        <w:pStyle w:val="4"/>
        <w:spacing w:before="299"/>
      </w:pPr>
      <w:r>
        <w:rPr>
          <w:rFonts w:ascii="Arial" w:eastAsia="Arial"/>
        </w:rPr>
        <w:t>37</w:t>
      </w:r>
      <w:r>
        <w:t>、为预防火灾，职工宿舍内不应使用（电炉、电暖器）等大功率电器。</w:t>
      </w:r>
    </w:p>
    <w:p>
      <w:pPr>
        <w:pStyle w:val="4"/>
        <w:spacing w:before="278"/>
      </w:pPr>
      <w:r>
        <w:rPr>
          <w:rFonts w:ascii="Arial" w:hAnsi="Arial" w:eastAsia="Arial"/>
        </w:rPr>
        <w:t>38</w:t>
      </w:r>
      <w:r>
        <w:t>、“三废”指（废气、废液和固体废物）</w:t>
      </w:r>
    </w:p>
    <w:p>
      <w:pPr>
        <w:pStyle w:val="4"/>
        <w:spacing w:before="299" w:line="384" w:lineRule="auto"/>
        <w:ind w:right="2519"/>
      </w:pPr>
      <w:r>
        <w:rPr>
          <w:rFonts w:ascii="Arial" w:eastAsia="Arial"/>
        </w:rPr>
        <w:t>39</w:t>
      </w:r>
      <w:r>
        <w:t>、正确佩戴和使用劳动防护用品是从业人员的（法定义务），未按规定佩戴和使用劳动防护用品的，不得上岗作业。</w:t>
      </w:r>
    </w:p>
    <w:p>
      <w:pPr>
        <w:pStyle w:val="4"/>
        <w:tabs>
          <w:tab w:val="left" w:pos="10259"/>
        </w:tabs>
        <w:spacing w:line="365" w:lineRule="exact"/>
      </w:pPr>
      <w:r>
        <w:rPr>
          <w:rFonts w:ascii="Arial" w:eastAsia="Arial"/>
        </w:rPr>
        <w:t>40</w:t>
      </w:r>
      <w:r>
        <w:t>、工伤保险是法定的强制性社会保险，它的补偿原则是：</w:t>
      </w:r>
      <w:r>
        <w:tab/>
      </w:r>
      <w:r>
        <w:t>（无责任补偿既是无</w:t>
      </w:r>
    </w:p>
    <w:p>
      <w:pPr>
        <w:pStyle w:val="4"/>
        <w:spacing w:before="299"/>
      </w:pPr>
      <w:r>
        <w:t>过错补偿）</w:t>
      </w:r>
    </w:p>
    <w:p>
      <w:pPr>
        <w:pStyle w:val="4"/>
        <w:spacing w:before="8"/>
        <w:ind w:left="0"/>
        <w:rPr>
          <w:sz w:val="32"/>
        </w:rPr>
      </w:pPr>
    </w:p>
    <w:p>
      <w:pPr>
        <w:pStyle w:val="4"/>
        <w:spacing w:before="1"/>
      </w:pPr>
      <w:r>
        <w:rPr>
          <w:rFonts w:ascii="Arial" w:eastAsia="Arial"/>
        </w:rPr>
        <w:t>41</w:t>
      </w:r>
      <w:r>
        <w:t>、享有工伤保险权利主体是本企业的（职工或者雇工）。</w:t>
      </w:r>
    </w:p>
    <w:p>
      <w:pPr>
        <w:pStyle w:val="4"/>
        <w:tabs>
          <w:tab w:val="left" w:pos="8119"/>
        </w:tabs>
        <w:spacing w:before="278" w:line="396" w:lineRule="auto"/>
        <w:ind w:right="2199"/>
      </w:pPr>
      <w:r>
        <w:rPr>
          <w:rFonts w:ascii="Arial" w:eastAsia="Arial"/>
        </w:rPr>
        <w:t>42</w:t>
      </w:r>
      <w:r>
        <w:t>、一个完整的应急预案的文件体系可包括哪</w:t>
      </w:r>
      <w:r>
        <w:tab/>
      </w:r>
      <w:r>
        <w:rPr>
          <w:rFonts w:ascii="Arial" w:eastAsia="Arial"/>
          <w:spacing w:val="-21"/>
        </w:rPr>
        <w:t>4</w:t>
      </w:r>
      <w:r>
        <w:t>级文件体系（即预案、程序、</w:t>
      </w:r>
      <w:r>
        <w:rPr>
          <w:spacing w:val="-18"/>
        </w:rPr>
        <w:t>指</w:t>
      </w:r>
      <w:r>
        <w:t>导书、记录）</w:t>
      </w:r>
    </w:p>
    <w:p>
      <w:pPr>
        <w:spacing w:after="0" w:line="396" w:lineRule="auto"/>
        <w:sectPr>
          <w:pgSz w:w="19120" w:h="27060"/>
          <w:pgMar w:top="2340" w:right="1080" w:bottom="280" w:left="2500" w:header="720" w:footer="720" w:gutter="0"/>
          <w:cols w:space="720" w:num="1"/>
        </w:sectPr>
      </w:pPr>
    </w:p>
    <w:p>
      <w:pPr>
        <w:pStyle w:val="4"/>
        <w:spacing w:before="40"/>
      </w:pPr>
      <w:r>
        <w:rPr>
          <w:rFonts w:ascii="Arial" w:eastAsia="Arial"/>
        </w:rPr>
        <w:t>43</w:t>
      </w:r>
      <w:r>
        <w:t>、上下班途中自己骑车摔跤是不是工伤？（不是）</w:t>
      </w:r>
    </w:p>
    <w:p>
      <w:pPr>
        <w:pStyle w:val="4"/>
        <w:spacing w:before="3"/>
        <w:ind w:left="0"/>
        <w:rPr>
          <w:sz w:val="48"/>
        </w:rPr>
      </w:pPr>
    </w:p>
    <w:p>
      <w:pPr>
        <w:pStyle w:val="4"/>
        <w:spacing w:line="259" w:lineRule="auto"/>
        <w:ind w:right="2339"/>
      </w:pPr>
      <w:r>
        <w:rPr>
          <w:rFonts w:ascii="Arial" w:eastAsia="Arial"/>
        </w:rPr>
        <w:t>44</w:t>
      </w:r>
      <w:r>
        <w:t>、上下班途中发生的交通事故， 经公安机关交通管理部门认定为主要责任的是不是工伤。（不是）</w:t>
      </w: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ind w:left="0"/>
        <w:rPr>
          <w:sz w:val="40"/>
        </w:rPr>
      </w:pPr>
    </w:p>
    <w:p>
      <w:pPr>
        <w:pStyle w:val="4"/>
        <w:spacing w:before="10"/>
        <w:ind w:left="0"/>
        <w:rPr>
          <w:sz w:val="54"/>
        </w:rPr>
      </w:pPr>
    </w:p>
    <w:p>
      <w:pPr>
        <w:pStyle w:val="4"/>
        <w:tabs>
          <w:tab w:val="left" w:pos="5179"/>
        </w:tabs>
        <w:ind w:left="3040"/>
      </w:pPr>
      <w:r>
        <w:t>附加题：</w:t>
      </w:r>
      <w:r>
        <w:tab/>
      </w:r>
      <w:r>
        <w:t>案例分析</w:t>
      </w:r>
    </w:p>
    <w:p>
      <w:pPr>
        <w:pStyle w:val="4"/>
        <w:ind w:left="0"/>
        <w:rPr>
          <w:sz w:val="40"/>
        </w:rPr>
      </w:pPr>
    </w:p>
    <w:p>
      <w:pPr>
        <w:pStyle w:val="4"/>
        <w:spacing w:before="1"/>
        <w:ind w:left="0"/>
        <w:rPr>
          <w:sz w:val="41"/>
        </w:rPr>
      </w:pPr>
    </w:p>
    <w:p>
      <w:pPr>
        <w:pStyle w:val="4"/>
      </w:pPr>
      <w:r>
        <w:rPr>
          <w:rFonts w:ascii="Arial" w:eastAsia="Arial"/>
        </w:rPr>
        <w:t>1</w:t>
      </w:r>
      <w:r>
        <w:t>、 某厂污油管线作业爆炸事故</w:t>
      </w:r>
    </w:p>
    <w:p>
      <w:pPr>
        <w:pStyle w:val="4"/>
        <w:tabs>
          <w:tab w:val="left" w:pos="10179"/>
          <w:tab w:val="left" w:pos="10959"/>
          <w:tab w:val="left" w:pos="11879"/>
        </w:tabs>
        <w:spacing w:before="298" w:line="393" w:lineRule="auto"/>
        <w:ind w:left="960" w:right="1799"/>
      </w:pPr>
      <w:r>
        <w:t>某日</w:t>
      </w:r>
      <w:r>
        <w:rPr>
          <w:spacing w:val="-22"/>
        </w:rPr>
        <w:t xml:space="preserve"> </w:t>
      </w:r>
      <w:r>
        <w:rPr>
          <w:rFonts w:ascii="Arial" w:eastAsia="Arial"/>
        </w:rPr>
        <w:t>15</w:t>
      </w:r>
      <w:r>
        <w:t>：</w:t>
      </w:r>
      <w:r>
        <w:rPr>
          <w:rFonts w:ascii="Arial" w:eastAsia="Arial"/>
        </w:rPr>
        <w:t>30</w:t>
      </w:r>
      <w:r>
        <w:t>，某厂维修班开始进行连接污油池的污油管线作业。</w:t>
      </w:r>
      <w:r>
        <w:tab/>
      </w:r>
      <w:r>
        <w:rPr>
          <w:rFonts w:ascii="Arial" w:eastAsia="Arial"/>
        </w:rPr>
        <w:t>15;40</w:t>
      </w:r>
      <w:r>
        <w:rPr>
          <w:rFonts w:ascii="Arial" w:eastAsia="Arial"/>
          <w:spacing w:val="76"/>
        </w:rPr>
        <w:t xml:space="preserve"> </w:t>
      </w:r>
      <w:r>
        <w:t xml:space="preserve">分， 钳工甲带有底阀的污油管线放入污油池里，当时污油池里的油水液面高度为  </w:t>
      </w:r>
      <w:r>
        <w:rPr>
          <w:rFonts w:ascii="Arial" w:eastAsia="Arial"/>
        </w:rPr>
        <w:t>500</w:t>
      </w:r>
      <w:r>
        <w:rPr>
          <w:rFonts w:ascii="Arial" w:eastAsia="Arial"/>
          <w:spacing w:val="-22"/>
        </w:rPr>
        <w:t xml:space="preserve"> </w:t>
      </w:r>
      <w:r>
        <w:t>厘米</w:t>
      </w:r>
      <w:r>
        <w:rPr>
          <w:spacing w:val="-60"/>
        </w:rPr>
        <w:t>，</w:t>
      </w:r>
      <w:r>
        <w:t>上面浮有</w:t>
      </w:r>
      <w:r>
        <w:rPr>
          <w:spacing w:val="39"/>
        </w:rPr>
        <w:t xml:space="preserve"> </w:t>
      </w:r>
      <w:r>
        <w:rPr>
          <w:rFonts w:ascii="Arial" w:eastAsia="Arial"/>
        </w:rPr>
        <w:t>30</w:t>
      </w:r>
      <w:r>
        <w:rPr>
          <w:rFonts w:ascii="Arial" w:eastAsia="Arial"/>
          <w:spacing w:val="-41"/>
        </w:rPr>
        <w:t xml:space="preserve"> </w:t>
      </w:r>
      <w:r>
        <w:t>厘米厚的污油。</w:t>
      </w:r>
      <w:r>
        <w:rPr>
          <w:spacing w:val="-100"/>
        </w:rPr>
        <w:t xml:space="preserve"> </w:t>
      </w:r>
      <w:r>
        <w:t>在连接距离液面</w:t>
      </w:r>
      <w:r>
        <w:tab/>
      </w:r>
      <w:r>
        <w:rPr>
          <w:rFonts w:ascii="Arial" w:eastAsia="Arial"/>
        </w:rPr>
        <w:t>100</w:t>
      </w:r>
      <w:r>
        <w:rPr>
          <w:rFonts w:ascii="Arial" w:eastAsia="Arial"/>
          <w:spacing w:val="-23"/>
        </w:rPr>
        <w:t xml:space="preserve"> </w:t>
      </w:r>
      <w:r>
        <w:t>厘米高的法兰时</w:t>
      </w:r>
      <w:r>
        <w:rPr>
          <w:spacing w:val="-16"/>
        </w:rPr>
        <w:t xml:space="preserve">， </w:t>
      </w:r>
      <w:r>
        <w:t>由于法兰无法对正面连接不上，班长乙决定采取焊接方式。</w:t>
      </w:r>
      <w:r>
        <w:tab/>
      </w:r>
      <w:r>
        <w:rPr>
          <w:rFonts w:ascii="Arial" w:eastAsia="Arial"/>
        </w:rPr>
        <w:t>17</w:t>
      </w:r>
      <w:r>
        <w:t>：</w:t>
      </w:r>
      <w:r>
        <w:rPr>
          <w:rFonts w:ascii="Arial" w:eastAsia="Arial"/>
        </w:rPr>
        <w:t>10</w:t>
      </w:r>
      <w:r>
        <w:rPr>
          <w:rFonts w:ascii="Arial" w:eastAsia="Arial"/>
          <w:spacing w:val="-42"/>
        </w:rPr>
        <w:t xml:space="preserve"> </w:t>
      </w:r>
      <w:r>
        <w:t>电焊工丙带着电焊机到达现场，由于是油气场所作业，电焊工丙在现场准备后，去车</w:t>
      </w:r>
    </w:p>
    <w:p>
      <w:pPr>
        <w:pStyle w:val="4"/>
        <w:spacing w:line="439" w:lineRule="exact"/>
        <w:ind w:left="960"/>
      </w:pPr>
      <w:r>
        <w:t xml:space="preserve">间办理动火票。 </w:t>
      </w:r>
      <w:r>
        <w:rPr>
          <w:rFonts w:ascii="Arial" w:eastAsia="Arial"/>
        </w:rPr>
        <w:t>17</w:t>
      </w:r>
      <w:r>
        <w:t>：</w:t>
      </w:r>
      <w:r>
        <w:rPr>
          <w:rFonts w:ascii="Arial" w:eastAsia="Arial"/>
        </w:rPr>
        <w:t xml:space="preserve">25 </w:t>
      </w:r>
      <w:r>
        <w:t>分，钳工甲见电焊工丙迟迟没有回来，又快到下班时</w:t>
      </w:r>
    </w:p>
    <w:p>
      <w:pPr>
        <w:pStyle w:val="4"/>
        <w:tabs>
          <w:tab w:val="left" w:pos="7259"/>
        </w:tabs>
        <w:spacing w:before="299" w:line="391" w:lineRule="auto"/>
        <w:ind w:left="960" w:right="2219"/>
      </w:pPr>
      <w:r>
        <w:t>间。于是用电焊开始焊接。焊接进行</w:t>
      </w:r>
      <w:r>
        <w:tab/>
      </w:r>
      <w:r>
        <w:rPr>
          <w:rFonts w:ascii="Arial" w:eastAsia="Arial"/>
        </w:rPr>
        <w:t>3</w:t>
      </w:r>
      <w:r>
        <w:rPr>
          <w:rFonts w:ascii="Arial" w:eastAsia="Arial"/>
          <w:spacing w:val="-1"/>
        </w:rPr>
        <w:t xml:space="preserve"> </w:t>
      </w:r>
      <w:r>
        <w:t>分钟左右，发生油气爆炸，爆炸将</w:t>
      </w:r>
      <w:r>
        <w:rPr>
          <w:spacing w:val="-18"/>
        </w:rPr>
        <w:t>污</w:t>
      </w:r>
      <w:r>
        <w:t>水池水泥盖板掀翻，污水池着火，钳工甲掉入油池里伤亡。请根据上述场景 回答下列问题。</w:t>
      </w:r>
    </w:p>
    <w:p>
      <w:pPr>
        <w:pStyle w:val="4"/>
        <w:tabs>
          <w:tab w:val="left" w:pos="1739"/>
          <w:tab w:val="left" w:pos="6859"/>
          <w:tab w:val="left" w:pos="7339"/>
        </w:tabs>
        <w:spacing w:before="5"/>
        <w:ind w:left="840"/>
      </w:pPr>
      <w:r>
        <w:rPr>
          <w:rFonts w:ascii="Arial" w:eastAsia="Arial"/>
        </w:rPr>
        <w:t>1</w:t>
      </w:r>
      <w:r>
        <w:t>、</w:t>
      </w:r>
      <w:r>
        <w:tab/>
      </w:r>
      <w:r>
        <w:t>在油气场所焊接必须由具有（</w:t>
      </w:r>
      <w:r>
        <w:tab/>
      </w:r>
      <w:r>
        <w:rPr>
          <w:rFonts w:ascii="Arial" w:eastAsia="Arial"/>
        </w:rPr>
        <w:t>C</w:t>
      </w:r>
      <w:r>
        <w:rPr>
          <w:rFonts w:ascii="Arial" w:eastAsia="Arial"/>
        </w:rPr>
        <w:tab/>
      </w:r>
      <w:r>
        <w:t>）的人员操作。</w:t>
      </w:r>
    </w:p>
    <w:p>
      <w:pPr>
        <w:pStyle w:val="4"/>
        <w:tabs>
          <w:tab w:val="left" w:pos="4140"/>
          <w:tab w:val="left" w:pos="7440"/>
          <w:tab w:val="left" w:pos="11100"/>
        </w:tabs>
        <w:spacing w:before="278"/>
        <w:ind w:left="960"/>
      </w:pPr>
      <w:r>
        <w:rPr>
          <w:rFonts w:ascii="Arial" w:eastAsia="Arial"/>
          <w:spacing w:val="-41"/>
        </w:rPr>
        <w:t>A</w:t>
      </w:r>
      <w:r>
        <w:t>、</w:t>
      </w:r>
      <w:r>
        <w:rPr>
          <w:spacing w:val="-60"/>
        </w:rPr>
        <w:t xml:space="preserve"> </w:t>
      </w:r>
      <w:r>
        <w:t>防爆基本知识</w:t>
      </w:r>
      <w:r>
        <w:tab/>
      </w:r>
      <w:r>
        <w:rPr>
          <w:rFonts w:ascii="Arial" w:eastAsia="Arial"/>
        </w:rPr>
        <w:t>B</w:t>
      </w:r>
      <w:r>
        <w:rPr>
          <w:rFonts w:ascii="Arial" w:eastAsia="Arial"/>
          <w:spacing w:val="39"/>
        </w:rPr>
        <w:t xml:space="preserve"> </w:t>
      </w:r>
      <w:r>
        <w:t>、防爆基本经验</w:t>
      </w:r>
      <w:r>
        <w:tab/>
      </w:r>
      <w:r>
        <w:rPr>
          <w:rFonts w:ascii="Arial" w:eastAsia="Arial"/>
        </w:rPr>
        <w:t>C</w:t>
      </w:r>
      <w:r>
        <w:rPr>
          <w:rFonts w:ascii="Arial" w:eastAsia="Arial"/>
          <w:spacing w:val="19"/>
        </w:rPr>
        <w:t xml:space="preserve"> </w:t>
      </w:r>
      <w:r>
        <w:t>、焊工作业操作证</w:t>
      </w:r>
      <w:r>
        <w:tab/>
      </w:r>
      <w:r>
        <w:rPr>
          <w:rFonts w:ascii="Arial" w:eastAsia="Arial"/>
        </w:rPr>
        <w:t>D</w:t>
      </w:r>
      <w:r>
        <w:rPr>
          <w:rFonts w:ascii="Arial" w:eastAsia="Arial"/>
          <w:spacing w:val="19"/>
        </w:rPr>
        <w:t xml:space="preserve"> </w:t>
      </w:r>
      <w:r>
        <w:t>、领导允许</w:t>
      </w:r>
    </w:p>
    <w:p>
      <w:pPr>
        <w:pStyle w:val="4"/>
        <w:ind w:left="0"/>
        <w:rPr>
          <w:sz w:val="42"/>
        </w:rPr>
      </w:pPr>
    </w:p>
    <w:p>
      <w:pPr>
        <w:pStyle w:val="4"/>
        <w:spacing w:before="8"/>
        <w:ind w:left="0"/>
        <w:rPr>
          <w:sz w:val="40"/>
        </w:rPr>
      </w:pPr>
    </w:p>
    <w:p>
      <w:pPr>
        <w:pStyle w:val="4"/>
        <w:tabs>
          <w:tab w:val="left" w:pos="5119"/>
          <w:tab w:val="left" w:pos="5599"/>
        </w:tabs>
        <w:spacing w:before="1"/>
        <w:ind w:left="960"/>
      </w:pPr>
      <w:r>
        <w:rPr>
          <w:rFonts w:ascii="Arial" w:eastAsia="Arial"/>
        </w:rPr>
        <w:t>2</w:t>
      </w:r>
      <w:r>
        <w:t>、该起事故的性质是（</w:t>
      </w:r>
      <w:r>
        <w:tab/>
      </w:r>
      <w:r>
        <w:rPr>
          <w:rFonts w:ascii="Arial" w:eastAsia="Arial"/>
        </w:rPr>
        <w:t>C</w:t>
      </w:r>
      <w:r>
        <w:rPr>
          <w:rFonts w:ascii="Arial" w:eastAsia="Arial"/>
        </w:rPr>
        <w:tab/>
      </w:r>
      <w:r>
        <w:rPr>
          <w:spacing w:val="-160"/>
        </w:rPr>
        <w:t>）</w:t>
      </w:r>
      <w:r>
        <w:t>。</w:t>
      </w:r>
    </w:p>
    <w:p>
      <w:pPr>
        <w:pStyle w:val="4"/>
        <w:tabs>
          <w:tab w:val="left" w:pos="5600"/>
        </w:tabs>
        <w:spacing w:before="298"/>
        <w:ind w:left="960"/>
      </w:pPr>
      <w:r>
        <w:rPr>
          <w:rFonts w:ascii="Arial" w:eastAsia="Arial"/>
          <w:spacing w:val="-41"/>
        </w:rPr>
        <w:t>A</w:t>
      </w:r>
      <w:r>
        <w:t>、刑事案件</w:t>
      </w:r>
      <w:r>
        <w:rPr>
          <w:spacing w:val="60"/>
        </w:rPr>
        <w:t xml:space="preserve"> </w:t>
      </w:r>
      <w:r>
        <w:rPr>
          <w:rFonts w:ascii="Arial" w:eastAsia="Arial"/>
          <w:spacing w:val="39"/>
        </w:rPr>
        <w:t>B</w:t>
      </w:r>
      <w:r>
        <w:t>、意外事故</w:t>
      </w:r>
      <w:r>
        <w:tab/>
      </w:r>
      <w:r>
        <w:rPr>
          <w:rFonts w:ascii="Arial" w:eastAsia="Arial"/>
        </w:rPr>
        <w:t>C</w:t>
      </w:r>
      <w:r>
        <w:rPr>
          <w:rFonts w:ascii="Arial" w:eastAsia="Arial"/>
          <w:spacing w:val="19"/>
        </w:rPr>
        <w:t xml:space="preserve"> </w:t>
      </w:r>
      <w:r>
        <w:t>、责任事故</w:t>
      </w:r>
      <w:r>
        <w:rPr>
          <w:spacing w:val="60"/>
        </w:rPr>
        <w:t xml:space="preserve"> </w:t>
      </w:r>
      <w:r>
        <w:rPr>
          <w:rFonts w:ascii="Arial" w:eastAsia="Arial"/>
          <w:spacing w:val="19"/>
        </w:rPr>
        <w:t>D</w:t>
      </w:r>
      <w:r>
        <w:t>、非责任事故</w:t>
      </w:r>
    </w:p>
    <w:p>
      <w:pPr>
        <w:spacing w:after="0"/>
        <w:sectPr>
          <w:pgSz w:w="19120" w:h="27060"/>
          <w:pgMar w:top="2460" w:right="1080" w:bottom="280" w:left="2500" w:header="720" w:footer="720" w:gutter="0"/>
          <w:cols w:space="720" w:num="1"/>
        </w:sectPr>
      </w:pPr>
    </w:p>
    <w:p>
      <w:pPr>
        <w:pStyle w:val="4"/>
        <w:ind w:left="0"/>
        <w:rPr>
          <w:sz w:val="20"/>
        </w:rPr>
      </w:pPr>
    </w:p>
    <w:p>
      <w:pPr>
        <w:pStyle w:val="4"/>
        <w:spacing w:before="3"/>
        <w:ind w:left="0"/>
        <w:rPr>
          <w:sz w:val="23"/>
        </w:rPr>
      </w:pPr>
    </w:p>
    <w:p>
      <w:pPr>
        <w:pStyle w:val="4"/>
        <w:tabs>
          <w:tab w:val="left" w:pos="7439"/>
          <w:tab w:val="left" w:pos="7919"/>
        </w:tabs>
        <w:spacing w:before="66"/>
        <w:ind w:left="960"/>
        <w:rPr>
          <w:rFonts w:ascii="Arial" w:eastAsia="Arial"/>
        </w:rPr>
      </w:pPr>
      <w:r>
        <w:rPr>
          <w:rFonts w:ascii="Arial" w:eastAsia="Arial"/>
        </w:rPr>
        <w:t>3</w:t>
      </w:r>
      <w:r>
        <w:t>、该起事故中，爆炸的直接原因是（</w:t>
      </w:r>
      <w:r>
        <w:tab/>
      </w:r>
      <w:r>
        <w:rPr>
          <w:rFonts w:ascii="Arial" w:eastAsia="Arial"/>
        </w:rPr>
        <w:t>A</w:t>
      </w:r>
      <w:r>
        <w:rPr>
          <w:rFonts w:ascii="Arial" w:eastAsia="Arial"/>
        </w:rPr>
        <w:tab/>
      </w:r>
      <w:r>
        <w:rPr>
          <w:spacing w:val="10"/>
        </w:rPr>
        <w:t>）</w:t>
      </w:r>
      <w:r>
        <w:rPr>
          <w:rFonts w:ascii="Arial" w:eastAsia="Arial"/>
          <w:spacing w:val="10"/>
        </w:rPr>
        <w:t>.</w:t>
      </w:r>
    </w:p>
    <w:p>
      <w:pPr>
        <w:pStyle w:val="4"/>
        <w:tabs>
          <w:tab w:val="left" w:pos="8599"/>
        </w:tabs>
        <w:spacing w:before="299"/>
        <w:ind w:left="960"/>
      </w:pPr>
      <w:r>
        <w:rPr>
          <w:rFonts w:ascii="Arial" w:eastAsia="Arial"/>
          <w:spacing w:val="-41"/>
        </w:rPr>
        <w:t>A</w:t>
      </w:r>
      <w:r>
        <w:t>、违章动火</w:t>
      </w:r>
      <w:r>
        <w:rPr>
          <w:spacing w:val="60"/>
        </w:rPr>
        <w:t xml:space="preserve"> </w:t>
      </w:r>
      <w:r>
        <w:rPr>
          <w:rFonts w:ascii="Arial" w:eastAsia="Arial"/>
          <w:spacing w:val="39"/>
        </w:rPr>
        <w:t>B</w:t>
      </w:r>
      <w:r>
        <w:t>、通风不良</w:t>
      </w:r>
      <w:r>
        <w:rPr>
          <w:spacing w:val="40"/>
        </w:rPr>
        <w:t xml:space="preserve"> </w:t>
      </w:r>
      <w:r>
        <w:rPr>
          <w:rFonts w:ascii="Arial" w:eastAsia="Arial"/>
          <w:spacing w:val="39"/>
        </w:rPr>
        <w:t>C</w:t>
      </w:r>
      <w:r>
        <w:t>、环境温度不当</w:t>
      </w:r>
      <w:r>
        <w:tab/>
      </w:r>
      <w:r>
        <w:rPr>
          <w:rFonts w:ascii="Arial" w:eastAsia="Arial"/>
          <w:spacing w:val="19"/>
        </w:rPr>
        <w:t>D</w:t>
      </w:r>
      <w:r>
        <w:t>、对易燃危险物品处理错误</w:t>
      </w:r>
    </w:p>
    <w:p>
      <w:pPr>
        <w:pStyle w:val="4"/>
        <w:ind w:left="0"/>
        <w:rPr>
          <w:sz w:val="42"/>
        </w:rPr>
      </w:pPr>
    </w:p>
    <w:p>
      <w:pPr>
        <w:pStyle w:val="4"/>
        <w:spacing w:before="7"/>
        <w:ind w:left="0"/>
        <w:rPr>
          <w:sz w:val="40"/>
        </w:rPr>
      </w:pPr>
    </w:p>
    <w:p>
      <w:pPr>
        <w:pStyle w:val="4"/>
        <w:tabs>
          <w:tab w:val="left" w:pos="7439"/>
        </w:tabs>
        <w:spacing w:before="1"/>
        <w:ind w:left="960"/>
      </w:pPr>
      <w:r>
        <w:rPr>
          <w:rFonts w:ascii="Arial" w:eastAsia="Arial"/>
        </w:rPr>
        <w:t>4</w:t>
      </w:r>
      <w:r>
        <w:t>、该起事故中，爆炸的直接原因是（</w:t>
      </w:r>
      <w:r>
        <w:tab/>
      </w:r>
      <w:r>
        <w:rPr>
          <w:rFonts w:ascii="Arial" w:eastAsia="Arial"/>
          <w:spacing w:val="39"/>
        </w:rPr>
        <w:t>A</w:t>
      </w:r>
      <w:r>
        <w:rPr>
          <w:spacing w:val="40"/>
        </w:rPr>
        <w:t>、</w:t>
      </w:r>
      <w:r>
        <w:rPr>
          <w:rFonts w:ascii="Arial" w:eastAsia="Arial"/>
          <w:spacing w:val="-61"/>
        </w:rPr>
        <w:t>B</w:t>
      </w:r>
      <w:r>
        <w:rPr>
          <w:spacing w:val="40"/>
        </w:rPr>
        <w:t>、</w:t>
      </w:r>
      <w:r>
        <w:rPr>
          <w:rFonts w:ascii="Arial" w:eastAsia="Arial"/>
        </w:rPr>
        <w:t>D</w:t>
      </w:r>
      <w:r>
        <w:rPr>
          <w:rFonts w:ascii="Arial" w:eastAsia="Arial"/>
          <w:spacing w:val="20"/>
        </w:rPr>
        <w:t xml:space="preserve"> </w:t>
      </w:r>
      <w:r>
        <w:t>）</w:t>
      </w:r>
    </w:p>
    <w:p>
      <w:pPr>
        <w:pStyle w:val="4"/>
        <w:tabs>
          <w:tab w:val="left" w:pos="5799"/>
          <w:tab w:val="left" w:pos="11779"/>
        </w:tabs>
        <w:spacing w:before="298"/>
        <w:ind w:left="960"/>
      </w:pPr>
      <w:r>
        <w:rPr>
          <w:rFonts w:ascii="Arial" w:eastAsia="Arial"/>
          <w:spacing w:val="-41"/>
        </w:rPr>
        <w:t>A</w:t>
      </w:r>
      <w:r>
        <w:t>、空气</w:t>
      </w:r>
      <w:r>
        <w:rPr>
          <w:spacing w:val="-20"/>
        </w:rPr>
        <w:t xml:space="preserve"> </w:t>
      </w:r>
      <w:r>
        <w:rPr>
          <w:rFonts w:ascii="Arial" w:eastAsia="Arial"/>
          <w:spacing w:val="-41"/>
        </w:rPr>
        <w:t>B</w:t>
      </w:r>
      <w:r>
        <w:t>、污油挥发的气体</w:t>
      </w:r>
      <w:r>
        <w:tab/>
      </w:r>
      <w:r>
        <w:rPr>
          <w:rFonts w:ascii="Arial" w:eastAsia="Arial"/>
          <w:spacing w:val="-80"/>
        </w:rPr>
        <w:t>C</w:t>
      </w:r>
      <w:r>
        <w:t>、环境温度</w:t>
      </w:r>
      <w:r>
        <w:rPr>
          <w:spacing w:val="40"/>
        </w:rPr>
        <w:t xml:space="preserve"> </w:t>
      </w:r>
      <w:r>
        <w:rPr>
          <w:rFonts w:ascii="Arial" w:eastAsia="Arial"/>
          <w:spacing w:val="-60"/>
        </w:rPr>
        <w:t>D</w:t>
      </w:r>
      <w:r>
        <w:t>、电焊时产生的火花</w:t>
      </w:r>
      <w:r>
        <w:tab/>
      </w:r>
      <w:r>
        <w:rPr>
          <w:rFonts w:ascii="Arial" w:eastAsia="Arial"/>
          <w:spacing w:val="-41"/>
        </w:rPr>
        <w:t>E</w:t>
      </w:r>
      <w:r>
        <w:t>、污油</w:t>
      </w:r>
    </w:p>
    <w:p>
      <w:pPr>
        <w:pStyle w:val="4"/>
        <w:ind w:left="0"/>
        <w:rPr>
          <w:sz w:val="42"/>
        </w:rPr>
      </w:pPr>
    </w:p>
    <w:p>
      <w:pPr>
        <w:pStyle w:val="4"/>
        <w:spacing w:before="1"/>
        <w:ind w:left="0"/>
        <w:rPr>
          <w:sz w:val="39"/>
        </w:rPr>
      </w:pPr>
    </w:p>
    <w:p>
      <w:pPr>
        <w:pStyle w:val="4"/>
        <w:tabs>
          <w:tab w:val="left" w:pos="9759"/>
        </w:tabs>
        <w:ind w:left="960"/>
      </w:pPr>
      <w:r>
        <w:rPr>
          <w:rFonts w:ascii="Arial" w:eastAsia="Arial"/>
        </w:rPr>
        <w:t>5</w:t>
      </w:r>
      <w:r>
        <w:t>、钳工甲所处在作业环境中，存在的主要危险又（</w:t>
      </w:r>
      <w:r>
        <w:tab/>
      </w:r>
      <w:r>
        <w:rPr>
          <w:rFonts w:ascii="Arial" w:eastAsia="Arial"/>
          <w:spacing w:val="39"/>
        </w:rPr>
        <w:t>B</w:t>
      </w:r>
      <w:r>
        <w:rPr>
          <w:spacing w:val="20"/>
        </w:rPr>
        <w:t>、</w:t>
      </w:r>
      <w:r>
        <w:rPr>
          <w:rFonts w:ascii="Arial" w:eastAsia="Arial"/>
          <w:spacing w:val="-60"/>
        </w:rPr>
        <w:t>C</w:t>
      </w:r>
      <w:r>
        <w:rPr>
          <w:spacing w:val="20"/>
        </w:rPr>
        <w:t>、</w:t>
      </w:r>
      <w:r>
        <w:rPr>
          <w:rFonts w:ascii="Arial" w:eastAsia="Arial"/>
        </w:rPr>
        <w:t>D</w:t>
      </w:r>
      <w:r>
        <w:rPr>
          <w:rFonts w:ascii="Arial" w:eastAsia="Arial"/>
          <w:spacing w:val="40"/>
        </w:rPr>
        <w:t xml:space="preserve"> </w:t>
      </w:r>
      <w:r>
        <w:t>）</w:t>
      </w:r>
    </w:p>
    <w:p>
      <w:pPr>
        <w:pStyle w:val="4"/>
        <w:spacing w:before="279"/>
        <w:ind w:left="960"/>
      </w:pPr>
      <w:r>
        <w:rPr>
          <w:rFonts w:ascii="Arial" w:eastAsia="Arial"/>
          <w:spacing w:val="-41"/>
        </w:rPr>
        <w:t>A</w:t>
      </w:r>
      <w:r>
        <w:rPr>
          <w:spacing w:val="6"/>
        </w:rPr>
        <w:t xml:space="preserve">、电磁辐射 </w:t>
      </w:r>
      <w:r>
        <w:rPr>
          <w:rFonts w:ascii="Arial" w:eastAsia="Arial"/>
          <w:spacing w:val="-61"/>
        </w:rPr>
        <w:t>B</w:t>
      </w:r>
      <w:r>
        <w:rPr>
          <w:spacing w:val="5"/>
        </w:rPr>
        <w:t xml:space="preserve">、触电 </w:t>
      </w:r>
      <w:r>
        <w:rPr>
          <w:rFonts w:ascii="Arial" w:eastAsia="Arial"/>
          <w:spacing w:val="-80"/>
        </w:rPr>
        <w:t>C</w:t>
      </w:r>
      <w:r>
        <w:rPr>
          <w:spacing w:val="6"/>
        </w:rPr>
        <w:t xml:space="preserve">、油气着火 </w:t>
      </w:r>
      <w:r>
        <w:rPr>
          <w:rFonts w:ascii="Arial" w:eastAsia="Arial"/>
          <w:spacing w:val="-60"/>
        </w:rPr>
        <w:t>D</w:t>
      </w:r>
      <w:r>
        <w:rPr>
          <w:spacing w:val="10"/>
        </w:rPr>
        <w:t xml:space="preserve">、油气爆炸 </w:t>
      </w:r>
      <w:r>
        <w:rPr>
          <w:rFonts w:ascii="Arial" w:eastAsia="Arial"/>
          <w:spacing w:val="-61"/>
        </w:rPr>
        <w:t>E</w:t>
      </w:r>
      <w:r>
        <w:t>、机械伤害</w:t>
      </w:r>
    </w:p>
    <w:p>
      <w:pPr>
        <w:pStyle w:val="4"/>
        <w:ind w:left="0"/>
        <w:rPr>
          <w:sz w:val="42"/>
        </w:rPr>
      </w:pPr>
    </w:p>
    <w:p>
      <w:pPr>
        <w:pStyle w:val="4"/>
        <w:spacing w:before="1"/>
        <w:ind w:left="0"/>
        <w:rPr>
          <w:sz w:val="39"/>
        </w:rPr>
      </w:pPr>
    </w:p>
    <w:p>
      <w:pPr>
        <w:pStyle w:val="4"/>
        <w:tabs>
          <w:tab w:val="left" w:pos="6959"/>
        </w:tabs>
        <w:ind w:left="960"/>
      </w:pPr>
      <w:r>
        <w:rPr>
          <w:rFonts w:ascii="Arial" w:eastAsia="Arial"/>
        </w:rPr>
        <w:t>6</w:t>
      </w:r>
      <w:r>
        <w:t>、该起事故中，爆炸间接原因有（</w:t>
      </w:r>
      <w:r>
        <w:tab/>
      </w:r>
      <w:r>
        <w:rPr>
          <w:rFonts w:ascii="Arial" w:eastAsia="Arial"/>
          <w:spacing w:val="-61"/>
        </w:rPr>
        <w:t>A</w:t>
      </w:r>
      <w:r>
        <w:rPr>
          <w:spacing w:val="40"/>
        </w:rPr>
        <w:t>、</w:t>
      </w:r>
      <w:r>
        <w:rPr>
          <w:rFonts w:ascii="Arial" w:eastAsia="Arial"/>
          <w:spacing w:val="-61"/>
        </w:rPr>
        <w:t>B</w:t>
      </w:r>
      <w:r>
        <w:rPr>
          <w:spacing w:val="40"/>
        </w:rPr>
        <w:t>、</w:t>
      </w:r>
      <w:r>
        <w:rPr>
          <w:rFonts w:ascii="Arial" w:eastAsia="Arial"/>
          <w:spacing w:val="-80"/>
        </w:rPr>
        <w:t>C</w:t>
      </w:r>
      <w:r>
        <w:rPr>
          <w:spacing w:val="40"/>
        </w:rPr>
        <w:t>、</w:t>
      </w:r>
      <w:r>
        <w:rPr>
          <w:rFonts w:ascii="Arial" w:eastAsia="Arial"/>
          <w:spacing w:val="-31"/>
        </w:rPr>
        <w:t>E</w:t>
      </w:r>
      <w:r>
        <w:rPr>
          <w:spacing w:val="-31"/>
        </w:rPr>
        <w:t>）</w:t>
      </w:r>
    </w:p>
    <w:p>
      <w:pPr>
        <w:pStyle w:val="4"/>
        <w:tabs>
          <w:tab w:val="left" w:pos="4339"/>
          <w:tab w:val="left" w:pos="8119"/>
        </w:tabs>
        <w:spacing w:before="299" w:line="396" w:lineRule="auto"/>
        <w:ind w:left="960" w:right="3639"/>
      </w:pPr>
      <w:r>
        <w:rPr>
          <w:rFonts w:ascii="Arial" w:eastAsia="Arial"/>
          <w:spacing w:val="-41"/>
        </w:rPr>
        <w:t>A</w:t>
      </w:r>
      <w:r>
        <w:t>、作业组织不严密</w:t>
      </w:r>
      <w:r>
        <w:tab/>
      </w:r>
      <w:r>
        <w:rPr>
          <w:rFonts w:ascii="Arial" w:eastAsia="Arial"/>
          <w:spacing w:val="-61"/>
        </w:rPr>
        <w:t>B</w:t>
      </w:r>
      <w:r>
        <w:t>、安全教育培训不够</w:t>
      </w:r>
      <w:r>
        <w:tab/>
      </w:r>
      <w:r>
        <w:rPr>
          <w:rFonts w:ascii="Arial" w:eastAsia="Arial"/>
          <w:spacing w:val="-80"/>
        </w:rPr>
        <w:t>C</w:t>
      </w:r>
      <w:r>
        <w:t>、动火现场监护不到</w:t>
      </w:r>
      <w:r>
        <w:rPr>
          <w:spacing w:val="-18"/>
        </w:rPr>
        <w:t>位</w:t>
      </w:r>
      <w:r>
        <w:rPr>
          <w:rFonts w:ascii="Arial" w:eastAsia="Arial"/>
          <w:spacing w:val="-60"/>
        </w:rPr>
        <w:t>D</w:t>
      </w:r>
      <w:r>
        <w:t>、没有动火票制度</w:t>
      </w:r>
      <w:r>
        <w:tab/>
      </w:r>
      <w:r>
        <w:rPr>
          <w:rFonts w:ascii="Arial" w:eastAsia="Arial"/>
          <w:spacing w:val="-61"/>
        </w:rPr>
        <w:t>E</w:t>
      </w:r>
      <w:r>
        <w:t>、安全意识不强</w:t>
      </w:r>
    </w:p>
    <w:p>
      <w:pPr>
        <w:pStyle w:val="4"/>
        <w:spacing w:before="2"/>
        <w:ind w:left="0"/>
        <w:rPr>
          <w:sz w:val="59"/>
        </w:rPr>
      </w:pPr>
    </w:p>
    <w:p>
      <w:pPr>
        <w:pStyle w:val="4"/>
        <w:ind w:left="960"/>
      </w:pPr>
      <w:r>
        <w:rPr>
          <w:rFonts w:ascii="Arial" w:eastAsia="Arial"/>
        </w:rPr>
        <w:t>7</w:t>
      </w:r>
      <w:r>
        <w:t>、按照《企业职工伤亡事故分类标准》 ，该起事故可能涉及的事故类别有</w:t>
      </w:r>
    </w:p>
    <w:p>
      <w:pPr>
        <w:pStyle w:val="4"/>
        <w:spacing w:before="278"/>
        <w:ind w:left="960"/>
      </w:pPr>
      <w:r>
        <w:t xml:space="preserve">（ </w:t>
      </w:r>
      <w:r>
        <w:rPr>
          <w:rFonts w:ascii="Arial" w:eastAsia="Arial"/>
          <w:spacing w:val="39"/>
        </w:rPr>
        <w:t>A</w:t>
      </w:r>
      <w:r>
        <w:rPr>
          <w:spacing w:val="20"/>
        </w:rPr>
        <w:t>、</w:t>
      </w:r>
      <w:r>
        <w:rPr>
          <w:rFonts w:ascii="Arial" w:eastAsia="Arial"/>
          <w:spacing w:val="-41"/>
        </w:rPr>
        <w:t>B</w:t>
      </w:r>
      <w:r>
        <w:rPr>
          <w:spacing w:val="20"/>
        </w:rPr>
        <w:t>、</w:t>
      </w:r>
      <w:r>
        <w:rPr>
          <w:rFonts w:ascii="Arial" w:eastAsia="Arial"/>
          <w:spacing w:val="-60"/>
        </w:rPr>
        <w:t>C</w:t>
      </w:r>
      <w:r>
        <w:rPr>
          <w:spacing w:val="20"/>
        </w:rPr>
        <w:t>、</w:t>
      </w:r>
      <w:r>
        <w:rPr>
          <w:rFonts w:ascii="Arial" w:eastAsia="Arial"/>
        </w:rPr>
        <w:t xml:space="preserve">D </w:t>
      </w:r>
      <w:r>
        <w:t>）</w:t>
      </w:r>
    </w:p>
    <w:p>
      <w:pPr>
        <w:pStyle w:val="4"/>
        <w:spacing w:before="299"/>
        <w:ind w:left="960"/>
      </w:pPr>
      <w:r>
        <w:rPr>
          <w:rFonts w:ascii="Arial" w:eastAsia="Arial"/>
          <w:spacing w:val="-41"/>
        </w:rPr>
        <w:t>A</w:t>
      </w:r>
      <w:r>
        <w:rPr>
          <w:spacing w:val="-6"/>
        </w:rPr>
        <w:t xml:space="preserve">、 其他爆炸 </w:t>
      </w:r>
      <w:r>
        <w:rPr>
          <w:rFonts w:ascii="Arial" w:eastAsia="Arial"/>
          <w:spacing w:val="-41"/>
        </w:rPr>
        <w:t>B</w:t>
      </w:r>
      <w:r>
        <w:rPr>
          <w:spacing w:val="-5"/>
        </w:rPr>
        <w:t xml:space="preserve">、火灾 </w:t>
      </w:r>
      <w:r>
        <w:rPr>
          <w:rFonts w:ascii="Arial" w:eastAsia="Arial"/>
          <w:spacing w:val="-60"/>
        </w:rPr>
        <w:t>C</w:t>
      </w:r>
      <w:r>
        <w:t xml:space="preserve">、淹溺 </w:t>
      </w:r>
      <w:r>
        <w:rPr>
          <w:rFonts w:ascii="Arial" w:eastAsia="Arial"/>
          <w:spacing w:val="-60"/>
        </w:rPr>
        <w:t>D</w:t>
      </w:r>
      <w:r>
        <w:rPr>
          <w:spacing w:val="-5"/>
        </w:rPr>
        <w:t xml:space="preserve">、灼烫 </w:t>
      </w:r>
      <w:r>
        <w:rPr>
          <w:rFonts w:ascii="Arial" w:eastAsia="Arial"/>
          <w:spacing w:val="-41"/>
        </w:rPr>
        <w:t>E</w:t>
      </w:r>
      <w:r>
        <w:t>、机械伤害</w:t>
      </w:r>
    </w:p>
    <w:p>
      <w:pPr>
        <w:pStyle w:val="4"/>
        <w:tabs>
          <w:tab w:val="left" w:pos="1159"/>
        </w:tabs>
        <w:spacing w:before="279"/>
      </w:pPr>
      <w:r>
        <w:rPr>
          <w:rFonts w:ascii="Arial" w:eastAsia="Arial"/>
        </w:rPr>
        <w:t>2</w:t>
      </w:r>
      <w:r>
        <w:rPr>
          <w:rFonts w:ascii="Arial" w:eastAsia="Arial"/>
        </w:rPr>
        <w:tab/>
      </w:r>
      <w:r>
        <w:t>液氯泄漏事故</w:t>
      </w:r>
    </w:p>
    <w:p>
      <w:pPr>
        <w:pStyle w:val="4"/>
        <w:ind w:left="0"/>
        <w:rPr>
          <w:sz w:val="42"/>
        </w:rPr>
      </w:pPr>
    </w:p>
    <w:p>
      <w:pPr>
        <w:pStyle w:val="4"/>
        <w:spacing w:before="8"/>
        <w:ind w:left="0"/>
        <w:rPr>
          <w:sz w:val="40"/>
        </w:rPr>
      </w:pPr>
    </w:p>
    <w:p>
      <w:pPr>
        <w:pStyle w:val="4"/>
        <w:spacing w:line="391" w:lineRule="auto"/>
        <w:ind w:right="1739" w:firstLine="400"/>
        <w:jc w:val="both"/>
      </w:pPr>
      <w:r>
        <w:rPr>
          <w:rFonts w:ascii="Arial" w:eastAsia="Arial"/>
        </w:rPr>
        <w:t>7</w:t>
      </w:r>
      <w:r>
        <w:rPr>
          <w:rFonts w:ascii="Arial" w:eastAsia="Arial"/>
          <w:spacing w:val="18"/>
        </w:rPr>
        <w:t xml:space="preserve"> </w:t>
      </w:r>
      <w:r>
        <w:t xml:space="preserve">月 </w:t>
      </w:r>
      <w:r>
        <w:rPr>
          <w:rFonts w:ascii="Arial" w:eastAsia="Arial"/>
        </w:rPr>
        <w:t>26</w:t>
      </w:r>
      <w:r>
        <w:rPr>
          <w:rFonts w:ascii="Arial" w:eastAsia="Arial"/>
          <w:spacing w:val="18"/>
        </w:rPr>
        <w:t xml:space="preserve"> </w:t>
      </w:r>
      <w:r>
        <w:rPr>
          <w:spacing w:val="-10"/>
        </w:rPr>
        <w:t xml:space="preserve">日 </w:t>
      </w:r>
      <w:r>
        <w:rPr>
          <w:rFonts w:ascii="Arial" w:eastAsia="Arial"/>
        </w:rPr>
        <w:t>18</w:t>
      </w:r>
      <w:r>
        <w:rPr>
          <w:rFonts w:ascii="Arial" w:eastAsia="Arial"/>
          <w:spacing w:val="39"/>
        </w:rPr>
        <w:t xml:space="preserve"> </w:t>
      </w:r>
      <w:r>
        <w:rPr>
          <w:spacing w:val="1"/>
        </w:rPr>
        <w:t xml:space="preserve">时，驾驶员甲驾驶装满液氯的槽罐车驶入某高速公路  </w:t>
      </w:r>
      <w:r>
        <w:rPr>
          <w:rFonts w:ascii="Arial" w:eastAsia="Arial"/>
          <w:spacing w:val="20"/>
        </w:rPr>
        <w:t>M</w:t>
      </w:r>
      <w:r>
        <w:rPr>
          <w:spacing w:val="20"/>
        </w:rPr>
        <w:t>段。</w:t>
      </w:r>
      <w:r>
        <w:rPr>
          <w:rFonts w:ascii="Arial" w:eastAsia="Arial"/>
        </w:rPr>
        <w:t xml:space="preserve">20 </w:t>
      </w:r>
      <w:r>
        <w:rPr>
          <w:spacing w:val="-2"/>
        </w:rPr>
        <w:t xml:space="preserve">时许，槽罐车与驾驶员乙驾驶的货车相撞， 导致槽罐车的液氯罐破裂， 液氯泄漏， </w:t>
      </w:r>
      <w:r>
        <w:t>造成驾驶员甲之外的两车其他人员全部死亡。</w:t>
      </w:r>
    </w:p>
    <w:p>
      <w:pPr>
        <w:pStyle w:val="4"/>
        <w:spacing w:line="446" w:lineRule="exact"/>
        <w:ind w:left="960"/>
      </w:pPr>
      <w:r>
        <w:t>撞车事故发生后，驾驶员甲不顾槽罐车严重损坏、液氯已开始外泄的危险情</w:t>
      </w:r>
    </w:p>
    <w:p>
      <w:pPr>
        <w:pStyle w:val="4"/>
        <w:tabs>
          <w:tab w:val="left" w:pos="6459"/>
          <w:tab w:val="left" w:pos="12299"/>
        </w:tabs>
        <w:spacing w:before="319" w:line="391" w:lineRule="auto"/>
        <w:ind w:right="1859"/>
      </w:pPr>
      <w:r>
        <w:t>况，没有报警也没有采取任何措施，</w:t>
      </w:r>
      <w:r>
        <w:tab/>
      </w:r>
      <w:r>
        <w:t>就迅速脱离了现场。</w:t>
      </w:r>
      <w:r>
        <w:rPr>
          <w:spacing w:val="20"/>
        </w:rPr>
        <w:t xml:space="preserve"> </w:t>
      </w:r>
      <w:r>
        <w:t>由于延误了最佳应急救援时机，</w:t>
      </w:r>
      <w:r>
        <w:rPr>
          <w:spacing w:val="-140"/>
        </w:rPr>
        <w:t xml:space="preserve"> </w:t>
      </w:r>
      <w:r>
        <w:t>泄漏的液氯迅速气化扩散，</w:t>
      </w:r>
      <w:r>
        <w:tab/>
      </w:r>
      <w:r>
        <w:t>形成大范围污染，</w:t>
      </w:r>
      <w:r>
        <w:rPr>
          <w:spacing w:val="-20"/>
        </w:rPr>
        <w:t xml:space="preserve"> </w:t>
      </w:r>
      <w:r>
        <w:t>造成该高速公路</w:t>
      </w:r>
      <w:r>
        <w:tab/>
      </w:r>
      <w:r>
        <w:rPr>
          <w:rFonts w:ascii="Arial" w:eastAsia="Arial"/>
        </w:rPr>
        <w:t>M</w:t>
      </w:r>
      <w:r>
        <w:t>段附</w:t>
      </w:r>
      <w:r>
        <w:rPr>
          <w:spacing w:val="-18"/>
        </w:rPr>
        <w:t>近</w:t>
      </w:r>
      <w:r>
        <w:t>村民</w:t>
      </w:r>
      <w:r>
        <w:rPr>
          <w:spacing w:val="-41"/>
        </w:rPr>
        <w:t xml:space="preserve"> </w:t>
      </w:r>
      <w:r>
        <w:rPr>
          <w:rFonts w:ascii="Arial" w:eastAsia="Arial"/>
        </w:rPr>
        <w:t>30</w:t>
      </w:r>
      <w:r>
        <w:rPr>
          <w:rFonts w:ascii="Arial" w:eastAsia="Arial"/>
          <w:spacing w:val="-1"/>
        </w:rPr>
        <w:t xml:space="preserve"> </w:t>
      </w:r>
      <w:r>
        <w:t>人中毒死亡，</w:t>
      </w:r>
      <w:r>
        <w:rPr>
          <w:spacing w:val="-20"/>
        </w:rPr>
        <w:t xml:space="preserve"> </w:t>
      </w:r>
      <w:r>
        <w:rPr>
          <w:rFonts w:ascii="Arial" w:eastAsia="Arial"/>
        </w:rPr>
        <w:t>308</w:t>
      </w:r>
      <w:r>
        <w:rPr>
          <w:rFonts w:ascii="Arial" w:eastAsia="Arial"/>
          <w:spacing w:val="-41"/>
        </w:rPr>
        <w:t xml:space="preserve"> </w:t>
      </w:r>
      <w:r>
        <w:t>人住院治疗，近万人紧急疏散。</w:t>
      </w:r>
    </w:p>
    <w:p>
      <w:pPr>
        <w:pStyle w:val="4"/>
        <w:tabs>
          <w:tab w:val="left" w:pos="7579"/>
        </w:tabs>
        <w:spacing w:line="446" w:lineRule="exact"/>
        <w:ind w:left="960"/>
      </w:pPr>
      <w:r>
        <w:rPr>
          <w:rFonts w:ascii="Arial" w:eastAsia="Arial"/>
        </w:rPr>
        <w:t>27</w:t>
      </w:r>
      <w:r>
        <w:rPr>
          <w:rFonts w:ascii="Arial" w:eastAsia="Arial"/>
          <w:spacing w:val="-22"/>
        </w:rPr>
        <w:t xml:space="preserve"> </w:t>
      </w:r>
      <w:r>
        <w:t>日</w:t>
      </w:r>
      <w:r>
        <w:rPr>
          <w:spacing w:val="-40"/>
        </w:rPr>
        <w:t xml:space="preserve"> </w:t>
      </w:r>
      <w:r>
        <w:rPr>
          <w:rFonts w:ascii="Arial" w:eastAsia="Arial"/>
        </w:rPr>
        <w:t>2</w:t>
      </w:r>
      <w:r>
        <w:rPr>
          <w:rFonts w:ascii="Arial" w:eastAsia="Arial"/>
          <w:spacing w:val="-21"/>
        </w:rPr>
        <w:t xml:space="preserve"> </w:t>
      </w:r>
      <w:r>
        <w:t>时应急救援人员赶到事故现场，</w:t>
      </w:r>
      <w:r>
        <w:tab/>
      </w:r>
      <w:r>
        <w:t>组织附近村民紧急疏散和对氯气污染</w:t>
      </w:r>
    </w:p>
    <w:p>
      <w:pPr>
        <w:pStyle w:val="4"/>
        <w:spacing w:before="299" w:line="396" w:lineRule="auto"/>
        <w:ind w:left="960" w:right="7239" w:hanging="580"/>
      </w:pPr>
      <w:r>
        <w:t>区伤亡人员进行搜救，并对现场进行了紧急处置。根据上述场景回答下列问题</w:t>
      </w:r>
    </w:p>
    <w:p>
      <w:pPr>
        <w:spacing w:after="0" w:line="396" w:lineRule="auto"/>
        <w:sectPr>
          <w:pgSz w:w="19120" w:h="27060"/>
          <w:pgMar w:top="2620" w:right="1080" w:bottom="280" w:left="2500" w:header="720" w:footer="720" w:gutter="0"/>
          <w:cols w:space="720" w:num="1"/>
        </w:sectPr>
      </w:pPr>
    </w:p>
    <w:p>
      <w:pPr>
        <w:pStyle w:val="4"/>
        <w:tabs>
          <w:tab w:val="left" w:pos="8979"/>
          <w:tab w:val="left" w:pos="9259"/>
          <w:tab w:val="left" w:pos="9459"/>
        </w:tabs>
        <w:spacing w:before="40" w:line="384" w:lineRule="auto"/>
        <w:ind w:left="1160" w:right="1859" w:hanging="780"/>
      </w:pPr>
      <w:r>
        <w:rPr>
          <w:rFonts w:ascii="Arial" w:eastAsia="Arial"/>
          <w:spacing w:val="-1"/>
        </w:rPr>
        <w:t>1</w:t>
      </w:r>
      <w:r>
        <w:t>、根据《生产过程危险和有害因素分类与代码标准》</w:t>
      </w:r>
      <w:r>
        <w:tab/>
      </w:r>
      <w:r>
        <w:tab/>
      </w:r>
      <w:r>
        <w:t>（</w:t>
      </w:r>
      <w:r>
        <w:rPr>
          <w:spacing w:val="-140"/>
        </w:rPr>
        <w:t xml:space="preserve"> </w:t>
      </w:r>
      <w:r>
        <w:rPr>
          <w:rFonts w:ascii="Arial" w:eastAsia="Arial"/>
        </w:rPr>
        <w:t>GB/T1386</w:t>
      </w:r>
      <w:r>
        <w:rPr>
          <w:rFonts w:ascii="Arial" w:eastAsia="Arial"/>
          <w:spacing w:val="-2"/>
        </w:rPr>
        <w:t>1</w:t>
      </w:r>
      <w:r>
        <w:t>一</w:t>
      </w:r>
      <w:r>
        <w:rPr>
          <w:spacing w:val="-40"/>
        </w:rPr>
        <w:t xml:space="preserve"> </w:t>
      </w:r>
      <w:r>
        <w:rPr>
          <w:rFonts w:ascii="Arial" w:eastAsia="Arial"/>
          <w:spacing w:val="-1"/>
        </w:rPr>
        <w:t>199</w:t>
      </w:r>
      <w:r>
        <w:rPr>
          <w:rFonts w:ascii="Arial" w:eastAsia="Arial"/>
          <w:spacing w:val="-41"/>
        </w:rPr>
        <w:t>2</w:t>
      </w:r>
      <w:r>
        <w:rPr>
          <w:spacing w:val="-160"/>
        </w:rPr>
        <w:t>）</w:t>
      </w:r>
      <w:r>
        <w:t>，</w:t>
      </w:r>
      <w:r>
        <w:rPr>
          <w:spacing w:val="-14"/>
        </w:rPr>
        <w:t>导</w:t>
      </w:r>
      <w:r>
        <w:t>致该事故发生的化学性危险、有害因素包括（</w:t>
      </w:r>
      <w:r>
        <w:tab/>
      </w:r>
      <w:r>
        <w:rPr>
          <w:rFonts w:ascii="Arial" w:eastAsia="Arial"/>
        </w:rPr>
        <w:t>C</w:t>
      </w:r>
      <w:r>
        <w:rPr>
          <w:rFonts w:ascii="Arial" w:eastAsia="Arial"/>
        </w:rPr>
        <w:tab/>
      </w:r>
      <w:r>
        <w:rPr>
          <w:rFonts w:ascii="Arial" w:eastAsia="Arial"/>
        </w:rPr>
        <w:tab/>
      </w:r>
      <w:r>
        <w:t>）</w:t>
      </w:r>
    </w:p>
    <w:p>
      <w:pPr>
        <w:pStyle w:val="4"/>
        <w:tabs>
          <w:tab w:val="left" w:pos="5599"/>
        </w:tabs>
        <w:spacing w:before="24" w:line="396" w:lineRule="auto"/>
        <w:ind w:left="960" w:right="2499"/>
      </w:pPr>
      <w:r>
        <w:rPr>
          <w:rFonts w:ascii="Arial" w:eastAsia="Arial"/>
          <w:spacing w:val="-41"/>
        </w:rPr>
        <w:t>A</w:t>
      </w:r>
      <w:r>
        <w:t>、</w:t>
      </w:r>
      <w:r>
        <w:rPr>
          <w:spacing w:val="-60"/>
        </w:rPr>
        <w:t xml:space="preserve"> </w:t>
      </w:r>
      <w:r>
        <w:t>槽罐车的液氯槽罐破裂</w:t>
      </w:r>
      <w:r>
        <w:tab/>
      </w:r>
      <w:r>
        <w:rPr>
          <w:rFonts w:ascii="Arial" w:eastAsia="Arial"/>
          <w:spacing w:val="39"/>
        </w:rPr>
        <w:t>B</w:t>
      </w:r>
      <w:r>
        <w:t>、标志不良</w:t>
      </w:r>
      <w:r>
        <w:rPr>
          <w:spacing w:val="60"/>
        </w:rPr>
        <w:t xml:space="preserve"> </w:t>
      </w:r>
      <w:r>
        <w:rPr>
          <w:rFonts w:ascii="Arial" w:eastAsia="Arial"/>
          <w:spacing w:val="19"/>
        </w:rPr>
        <w:t>C</w:t>
      </w:r>
      <w:r>
        <w:t>、有毒物质</w:t>
      </w:r>
      <w:r>
        <w:rPr>
          <w:spacing w:val="40"/>
        </w:rPr>
        <w:t xml:space="preserve"> </w:t>
      </w:r>
      <w:r>
        <w:rPr>
          <w:rFonts w:ascii="Arial" w:eastAsia="Arial"/>
          <w:spacing w:val="39"/>
        </w:rPr>
        <w:t>D</w:t>
      </w:r>
      <w:r>
        <w:t>、作业环境不</w:t>
      </w:r>
      <w:r>
        <w:rPr>
          <w:spacing w:val="-16"/>
        </w:rPr>
        <w:t>良</w:t>
      </w:r>
      <w:r>
        <w:rPr>
          <w:rFonts w:ascii="Arial" w:eastAsia="Arial"/>
          <w:spacing w:val="-41"/>
        </w:rPr>
        <w:t>E</w:t>
      </w:r>
      <w:r>
        <w:t>、运动物</w:t>
      </w:r>
    </w:p>
    <w:p>
      <w:pPr>
        <w:pStyle w:val="4"/>
        <w:tabs>
          <w:tab w:val="left" w:pos="6179"/>
        </w:tabs>
        <w:spacing w:line="459" w:lineRule="exact"/>
      </w:pPr>
      <w:r>
        <w:rPr>
          <w:rFonts w:ascii="Arial" w:eastAsia="Arial"/>
        </w:rPr>
        <w:t>2</w:t>
      </w:r>
      <w:r>
        <w:t>、导致该事故发生的直接原因是</w:t>
      </w:r>
      <w:r>
        <w:tab/>
      </w:r>
      <w:r>
        <w:rPr>
          <w:spacing w:val="10"/>
        </w:rPr>
        <w:t>（</w:t>
      </w:r>
      <w:r>
        <w:rPr>
          <w:rFonts w:ascii="Arial" w:eastAsia="Arial"/>
          <w:spacing w:val="10"/>
        </w:rPr>
        <w:t>A</w:t>
      </w:r>
      <w:r>
        <w:rPr>
          <w:rFonts w:ascii="Arial" w:eastAsia="Arial"/>
          <w:spacing w:val="59"/>
        </w:rPr>
        <w:t xml:space="preserve"> </w:t>
      </w:r>
      <w:r>
        <w:t>）</w:t>
      </w:r>
    </w:p>
    <w:p>
      <w:pPr>
        <w:pStyle w:val="4"/>
        <w:tabs>
          <w:tab w:val="left" w:pos="7579"/>
        </w:tabs>
        <w:spacing w:before="298" w:line="384" w:lineRule="auto"/>
        <w:ind w:left="1120" w:right="2599"/>
      </w:pPr>
      <w:r>
        <w:rPr>
          <w:rFonts w:ascii="Arial" w:eastAsia="Arial"/>
          <w:spacing w:val="-61"/>
        </w:rPr>
        <w:t>A</w:t>
      </w:r>
      <w:r>
        <w:t>、槽罐车与货车相撞，导致液氯泄漏</w:t>
      </w:r>
      <w:r>
        <w:tab/>
      </w:r>
      <w:r>
        <w:rPr>
          <w:rFonts w:ascii="Arial" w:eastAsia="Arial"/>
        </w:rPr>
        <w:t>B</w:t>
      </w:r>
      <w:r>
        <w:rPr>
          <w:rFonts w:ascii="Arial" w:eastAsia="Arial"/>
          <w:spacing w:val="-21"/>
        </w:rPr>
        <w:t xml:space="preserve"> </w:t>
      </w:r>
      <w:r>
        <w:t>、对货车驾驶员乙教育培训不</w:t>
      </w:r>
      <w:r>
        <w:rPr>
          <w:spacing w:val="-18"/>
        </w:rPr>
        <w:t>够</w:t>
      </w:r>
      <w:r>
        <w:rPr>
          <w:rFonts w:ascii="Arial" w:eastAsia="Arial"/>
          <w:spacing w:val="-80"/>
        </w:rPr>
        <w:t>C</w:t>
      </w:r>
      <w:r>
        <w:t>、槽罐车装载液氯的槽罐技术有缺陷</w:t>
      </w:r>
      <w:r>
        <w:tab/>
      </w:r>
      <w:r>
        <w:rPr>
          <w:rFonts w:ascii="Arial" w:eastAsia="Arial"/>
        </w:rPr>
        <w:t>D</w:t>
      </w:r>
      <w:r>
        <w:rPr>
          <w:rFonts w:ascii="Arial" w:eastAsia="Arial"/>
          <w:spacing w:val="39"/>
        </w:rPr>
        <w:t xml:space="preserve"> </w:t>
      </w:r>
      <w:r>
        <w:t>村民缺乏对液氯危害性的认识</w:t>
      </w:r>
    </w:p>
    <w:p>
      <w:pPr>
        <w:pStyle w:val="4"/>
        <w:tabs>
          <w:tab w:val="left" w:pos="8799"/>
          <w:tab w:val="left" w:pos="9259"/>
        </w:tabs>
        <w:spacing w:before="24"/>
      </w:pPr>
      <w:r>
        <w:rPr>
          <w:rFonts w:ascii="Arial" w:eastAsia="Arial"/>
        </w:rPr>
        <w:t>3</w:t>
      </w:r>
      <w:r>
        <w:t>、根据相关法律、法规和本案例描述，应追究（</w:t>
      </w:r>
      <w:r>
        <w:tab/>
      </w:r>
      <w:r>
        <w:rPr>
          <w:rFonts w:ascii="Arial" w:eastAsia="Arial"/>
        </w:rPr>
        <w:t>B</w:t>
      </w:r>
      <w:r>
        <w:rPr>
          <w:rFonts w:ascii="Arial" w:eastAsia="Arial"/>
        </w:rPr>
        <w:tab/>
      </w:r>
      <w:r>
        <w:t>）的刑事责任。</w:t>
      </w:r>
    </w:p>
    <w:p>
      <w:pPr>
        <w:pStyle w:val="4"/>
        <w:tabs>
          <w:tab w:val="left" w:pos="1159"/>
          <w:tab w:val="left" w:pos="2520"/>
          <w:tab w:val="left" w:pos="6079"/>
          <w:tab w:val="left" w:pos="9280"/>
        </w:tabs>
        <w:spacing w:before="279"/>
        <w:ind w:left="680"/>
      </w:pPr>
      <w:r>
        <w:rPr>
          <w:rFonts w:ascii="Arial" w:eastAsia="Arial"/>
        </w:rPr>
        <w:t>A</w:t>
      </w:r>
      <w:r>
        <w:rPr>
          <w:rFonts w:ascii="Arial" w:eastAsia="Arial"/>
        </w:rPr>
        <w:tab/>
      </w:r>
      <w:r>
        <w:t>、村民</w:t>
      </w:r>
      <w:r>
        <w:tab/>
      </w:r>
      <w:r>
        <w:rPr>
          <w:rFonts w:ascii="Arial" w:eastAsia="Arial"/>
        </w:rPr>
        <w:t>B</w:t>
      </w:r>
      <w:r>
        <w:rPr>
          <w:rFonts w:ascii="Arial" w:eastAsia="Arial"/>
          <w:spacing w:val="39"/>
        </w:rPr>
        <w:t xml:space="preserve"> </w:t>
      </w:r>
      <w:r>
        <w:t>、槽罐车驾驶员甲</w:t>
      </w:r>
      <w:r>
        <w:tab/>
      </w:r>
      <w:r>
        <w:rPr>
          <w:rFonts w:ascii="Arial" w:eastAsia="Arial"/>
          <w:spacing w:val="39"/>
        </w:rPr>
        <w:t>C</w:t>
      </w:r>
      <w:r>
        <w:t>、货车驾驶员乙</w:t>
      </w:r>
      <w:r>
        <w:tab/>
      </w:r>
      <w:r>
        <w:rPr>
          <w:rFonts w:ascii="Arial" w:eastAsia="Arial"/>
        </w:rPr>
        <w:t>D</w:t>
      </w:r>
      <w:r>
        <w:rPr>
          <w:rFonts w:ascii="Arial" w:eastAsia="Arial"/>
          <w:spacing w:val="19"/>
        </w:rPr>
        <w:t xml:space="preserve"> </w:t>
      </w:r>
      <w:r>
        <w:t>、应急救援人员</w:t>
      </w:r>
    </w:p>
    <w:p>
      <w:pPr>
        <w:pStyle w:val="4"/>
        <w:tabs>
          <w:tab w:val="left" w:pos="1159"/>
          <w:tab w:val="left" w:pos="6279"/>
          <w:tab w:val="left" w:pos="12799"/>
        </w:tabs>
        <w:spacing w:before="299" w:line="384" w:lineRule="auto"/>
        <w:ind w:left="680" w:right="1639" w:hanging="301"/>
      </w:pPr>
      <w:r>
        <w:rPr>
          <w:rFonts w:ascii="Arial" w:eastAsia="Arial"/>
        </w:rPr>
        <w:t>4</w:t>
      </w:r>
      <w:r>
        <w:t>、事故调查取证时事故调查非常重要的环节，该事故调查取证主要包括（</w:t>
      </w:r>
      <w:r>
        <w:tab/>
      </w:r>
      <w:r>
        <w:rPr>
          <w:rFonts w:ascii="Arial" w:eastAsia="Arial"/>
          <w:spacing w:val="-41"/>
        </w:rPr>
        <w:t>A</w:t>
      </w:r>
      <w:r>
        <w:rPr>
          <w:spacing w:val="-20"/>
        </w:rPr>
        <w:t>、</w:t>
      </w:r>
      <w:r>
        <w:rPr>
          <w:rFonts w:ascii="Arial" w:eastAsia="Arial"/>
          <w:spacing w:val="-39"/>
        </w:rPr>
        <w:t>D</w:t>
      </w:r>
      <w:r>
        <w:rPr>
          <w:spacing w:val="-39"/>
        </w:rPr>
        <w:t xml:space="preserve">） </w:t>
      </w:r>
      <w:r>
        <w:rPr>
          <w:rFonts w:ascii="Arial" w:eastAsia="Arial"/>
        </w:rPr>
        <w:t>A</w:t>
      </w:r>
      <w:r>
        <w:rPr>
          <w:rFonts w:ascii="Arial" w:eastAsia="Arial"/>
        </w:rPr>
        <w:tab/>
      </w:r>
      <w:r>
        <w:t>、收集与事故发生有关的事实</w:t>
      </w:r>
      <w:r>
        <w:tab/>
      </w:r>
      <w:r>
        <w:rPr>
          <w:rFonts w:ascii="Arial" w:eastAsia="Arial"/>
          <w:spacing w:val="39"/>
        </w:rPr>
        <w:t>B</w:t>
      </w:r>
      <w:r>
        <w:t>、成立该事故的应急救援指挥部</w:t>
      </w:r>
    </w:p>
    <w:p>
      <w:pPr>
        <w:pStyle w:val="4"/>
        <w:tabs>
          <w:tab w:val="left" w:pos="4060"/>
          <w:tab w:val="left" w:pos="4639"/>
        </w:tabs>
        <w:spacing w:before="24"/>
        <w:ind w:left="960"/>
      </w:pPr>
      <w:r>
        <w:rPr>
          <w:rFonts w:ascii="Arial" w:eastAsia="Arial"/>
          <w:spacing w:val="-60"/>
        </w:rPr>
        <w:t>C</w:t>
      </w:r>
      <w:r>
        <w:t>、慰问抢险人员</w:t>
      </w:r>
      <w:r>
        <w:tab/>
      </w:r>
      <w:r>
        <w:rPr>
          <w:rFonts w:ascii="Arial" w:eastAsia="Arial"/>
        </w:rPr>
        <w:t>D</w:t>
      </w:r>
      <w:r>
        <w:rPr>
          <w:rFonts w:ascii="Arial" w:eastAsia="Arial"/>
        </w:rPr>
        <w:tab/>
      </w:r>
      <w:r>
        <w:t>、询访槽罐车驾驶员甲</w:t>
      </w:r>
    </w:p>
    <w:p>
      <w:pPr>
        <w:pStyle w:val="4"/>
        <w:tabs>
          <w:tab w:val="left" w:pos="4060"/>
          <w:tab w:val="left" w:pos="4639"/>
          <w:tab w:val="left" w:pos="10619"/>
        </w:tabs>
        <w:spacing w:before="299" w:line="396" w:lineRule="auto"/>
        <w:ind w:left="960" w:right="2619" w:hanging="580"/>
      </w:pPr>
      <w:r>
        <w:rPr>
          <w:rFonts w:ascii="Arial" w:eastAsia="Arial"/>
        </w:rPr>
        <w:t>5</w:t>
      </w:r>
      <w:r>
        <w:t>、依据《危险化学品安全管理条例》槽罐车运输单位需要（</w:t>
      </w:r>
      <w:r>
        <w:tab/>
      </w:r>
      <w:r>
        <w:rPr>
          <w:rFonts w:ascii="Arial" w:eastAsia="Arial"/>
          <w:spacing w:val="-41"/>
        </w:rPr>
        <w:t>A</w:t>
      </w:r>
      <w:r>
        <w:rPr>
          <w:spacing w:val="20"/>
        </w:rPr>
        <w:t>、</w:t>
      </w:r>
      <w:r>
        <w:rPr>
          <w:rFonts w:ascii="Arial" w:eastAsia="Arial"/>
          <w:spacing w:val="-41"/>
        </w:rPr>
        <w:t>B</w:t>
      </w:r>
      <w:r>
        <w:rPr>
          <w:spacing w:val="20"/>
        </w:rPr>
        <w:t>、</w:t>
      </w:r>
      <w:r>
        <w:rPr>
          <w:rFonts w:ascii="Arial" w:eastAsia="Arial"/>
          <w:spacing w:val="-60"/>
        </w:rPr>
        <w:t>C</w:t>
      </w:r>
      <w:r>
        <w:rPr>
          <w:spacing w:val="20"/>
        </w:rPr>
        <w:t>、</w:t>
      </w:r>
      <w:r>
        <w:rPr>
          <w:rFonts w:ascii="Arial" w:eastAsia="Arial"/>
          <w:spacing w:val="-39"/>
        </w:rPr>
        <w:t>D</w:t>
      </w:r>
      <w:r>
        <w:rPr>
          <w:spacing w:val="-39"/>
        </w:rPr>
        <w:t xml:space="preserve">） </w:t>
      </w:r>
      <w:r>
        <w:rPr>
          <w:rFonts w:ascii="Arial" w:eastAsia="Arial"/>
          <w:spacing w:val="-41"/>
        </w:rPr>
        <w:t>A</w:t>
      </w:r>
      <w:r>
        <w:t>、经过资质认证</w:t>
      </w:r>
      <w:r>
        <w:tab/>
      </w:r>
      <w:r>
        <w:rPr>
          <w:rFonts w:ascii="Arial" w:eastAsia="Arial"/>
        </w:rPr>
        <w:t>B</w:t>
      </w:r>
      <w:r>
        <w:rPr>
          <w:rFonts w:ascii="Arial" w:eastAsia="Arial"/>
        </w:rPr>
        <w:tab/>
      </w:r>
      <w:r>
        <w:t>、对驾驶员进行相关安全知识培训</w:t>
      </w:r>
    </w:p>
    <w:p>
      <w:pPr>
        <w:pStyle w:val="4"/>
        <w:tabs>
          <w:tab w:val="left" w:pos="7819"/>
        </w:tabs>
        <w:spacing w:line="384" w:lineRule="auto"/>
        <w:ind w:right="4899" w:firstLine="580"/>
      </w:pPr>
      <w:r>
        <w:rPr>
          <w:rFonts w:ascii="Arial" w:eastAsia="Arial"/>
          <w:spacing w:val="-60"/>
        </w:rPr>
        <w:t>C</w:t>
      </w:r>
      <w:r>
        <w:t>、配备必要的应急处理器材和防护用品</w:t>
      </w:r>
      <w:r>
        <w:tab/>
      </w:r>
      <w:r>
        <w:rPr>
          <w:rFonts w:ascii="Arial" w:eastAsia="Arial"/>
          <w:spacing w:val="39"/>
        </w:rPr>
        <w:t>D</w:t>
      </w:r>
      <w:r>
        <w:t>、配备押运人</w:t>
      </w:r>
      <w:r>
        <w:rPr>
          <w:spacing w:val="-17"/>
        </w:rPr>
        <w:t>员</w:t>
      </w:r>
      <w:r>
        <w:rPr>
          <w:rFonts w:ascii="Arial" w:eastAsia="Arial"/>
        </w:rPr>
        <w:t>3</w:t>
      </w:r>
      <w:r>
        <w:t>、化学品仓库安全检查</w:t>
      </w:r>
    </w:p>
    <w:p>
      <w:pPr>
        <w:pStyle w:val="4"/>
        <w:tabs>
          <w:tab w:val="left" w:pos="7499"/>
        </w:tabs>
        <w:spacing w:before="22" w:line="384" w:lineRule="auto"/>
        <w:ind w:right="2139" w:firstLine="580"/>
      </w:pPr>
      <w:r>
        <w:t>某化学品经营企业从化工厂购进一批（</w:t>
      </w:r>
      <w:r>
        <w:tab/>
      </w:r>
      <w:r>
        <w:rPr>
          <w:rFonts w:ascii="Arial" w:eastAsia="Arial"/>
        </w:rPr>
        <w:t>10</w:t>
      </w:r>
      <w:r>
        <w:rPr>
          <w:rFonts w:ascii="Arial" w:eastAsia="Arial"/>
          <w:spacing w:val="-2"/>
        </w:rPr>
        <w:t xml:space="preserve"> </w:t>
      </w:r>
      <w:r>
        <w:t>吨）氢氧化钠（固碱），存放在</w:t>
      </w:r>
      <w:r>
        <w:rPr>
          <w:spacing w:val="-17"/>
        </w:rPr>
        <w:t>一</w:t>
      </w:r>
      <w:r>
        <w:t>座年久失修的库房中。</w:t>
      </w:r>
    </w:p>
    <w:p>
      <w:pPr>
        <w:pStyle w:val="4"/>
        <w:tabs>
          <w:tab w:val="left" w:pos="6479"/>
        </w:tabs>
        <w:spacing w:before="24" w:line="391" w:lineRule="auto"/>
        <w:ind w:right="2059"/>
      </w:pPr>
      <w:r>
        <w:t>一天晚上，大雨倾盆而下，库房进水，氢氧化钠泡在水中，部分泡在水中的氢氧 化钠开始深入水中并顺水流入地沟。</w:t>
      </w:r>
      <w:r>
        <w:tab/>
      </w:r>
      <w:r>
        <w:t>仓库保管员发现后，</w:t>
      </w:r>
      <w:r>
        <w:rPr>
          <w:spacing w:val="-20"/>
        </w:rPr>
        <w:t xml:space="preserve"> </w:t>
      </w:r>
      <w:r>
        <w:t>及时报告了单位主管</w:t>
      </w:r>
      <w:r>
        <w:rPr>
          <w:spacing w:val="-18"/>
        </w:rPr>
        <w:t>领</w:t>
      </w:r>
      <w:r>
        <w:t>导。</w:t>
      </w:r>
    </w:p>
    <w:p>
      <w:pPr>
        <w:pStyle w:val="4"/>
        <w:spacing w:before="1"/>
        <w:ind w:left="0"/>
        <w:rPr>
          <w:sz w:val="58"/>
        </w:rPr>
      </w:pPr>
    </w:p>
    <w:p>
      <w:pPr>
        <w:pStyle w:val="4"/>
        <w:tabs>
          <w:tab w:val="left" w:pos="7999"/>
        </w:tabs>
        <w:spacing w:line="405" w:lineRule="auto"/>
        <w:ind w:right="1939"/>
        <w:rPr>
          <w:rFonts w:ascii="Arial" w:eastAsia="Arial"/>
        </w:rPr>
      </w:pPr>
      <w:r>
        <w:t>请问</w:t>
      </w:r>
      <w:r>
        <w:rPr>
          <w:spacing w:val="20"/>
        </w:rPr>
        <w:t>：</w:t>
      </w:r>
      <w:r>
        <w:t>如果你是国家安全生产监督检查人员，</w:t>
      </w:r>
      <w:r>
        <w:tab/>
      </w:r>
      <w:r>
        <w:t>当检查到这一现场，</w:t>
      </w:r>
      <w:r>
        <w:rPr>
          <w:spacing w:val="20"/>
        </w:rPr>
        <w:t xml:space="preserve"> </w:t>
      </w:r>
      <w:r>
        <w:t>你要重点检</w:t>
      </w:r>
      <w:r>
        <w:rPr>
          <w:spacing w:val="-18"/>
        </w:rPr>
        <w:t>查</w:t>
      </w:r>
      <w:r>
        <w:t>什</w:t>
      </w:r>
      <w:r>
        <w:rPr>
          <w:spacing w:val="60"/>
        </w:rPr>
        <w:t>么</w:t>
      </w:r>
      <w:r>
        <w:rPr>
          <w:rFonts w:ascii="Arial" w:eastAsia="Arial"/>
        </w:rPr>
        <w:t>?</w:t>
      </w:r>
    </w:p>
    <w:p>
      <w:pPr>
        <w:pStyle w:val="4"/>
        <w:spacing w:line="422" w:lineRule="exact"/>
      </w:pPr>
      <w:r>
        <w:t>答案提要：</w:t>
      </w:r>
    </w:p>
    <w:p>
      <w:pPr>
        <w:pStyle w:val="8"/>
        <w:numPr>
          <w:ilvl w:val="0"/>
          <w:numId w:val="9"/>
        </w:numPr>
        <w:tabs>
          <w:tab w:val="left" w:pos="941"/>
        </w:tabs>
        <w:spacing w:before="299" w:after="0" w:line="240" w:lineRule="auto"/>
        <w:ind w:left="941" w:right="0" w:hanging="561"/>
        <w:jc w:val="left"/>
        <w:rPr>
          <w:sz w:val="36"/>
        </w:rPr>
      </w:pPr>
      <w:r>
        <w:rPr>
          <w:sz w:val="36"/>
        </w:rPr>
        <w:t>是否制定了这种危及情况下的应急预案；</w:t>
      </w:r>
    </w:p>
    <w:p>
      <w:pPr>
        <w:pStyle w:val="8"/>
        <w:numPr>
          <w:ilvl w:val="0"/>
          <w:numId w:val="9"/>
        </w:numPr>
        <w:tabs>
          <w:tab w:val="left" w:pos="941"/>
        </w:tabs>
        <w:spacing w:before="278" w:after="0" w:line="240" w:lineRule="auto"/>
        <w:ind w:left="941" w:right="0" w:hanging="561"/>
        <w:jc w:val="left"/>
        <w:rPr>
          <w:sz w:val="36"/>
        </w:rPr>
      </w:pPr>
      <w:r>
        <w:rPr>
          <w:sz w:val="36"/>
        </w:rPr>
        <w:t>仓库保管员报告后，主管领导是否及时启动应急预案，组织抢救；</w:t>
      </w:r>
    </w:p>
    <w:p>
      <w:pPr>
        <w:pStyle w:val="8"/>
        <w:numPr>
          <w:ilvl w:val="0"/>
          <w:numId w:val="9"/>
        </w:numPr>
        <w:tabs>
          <w:tab w:val="left" w:pos="941"/>
        </w:tabs>
        <w:spacing w:before="299" w:after="0" w:line="240" w:lineRule="auto"/>
        <w:ind w:left="941" w:right="0" w:hanging="561"/>
        <w:jc w:val="left"/>
        <w:rPr>
          <w:sz w:val="36"/>
        </w:rPr>
      </w:pPr>
      <w:r>
        <w:rPr>
          <w:sz w:val="36"/>
        </w:rPr>
        <w:t>在应急抢救的同时，是否及时向上级领导机关（主管上级、当地安全生产监</w:t>
      </w:r>
    </w:p>
    <w:p>
      <w:pPr>
        <w:spacing w:after="0" w:line="240" w:lineRule="auto"/>
        <w:jc w:val="left"/>
        <w:rPr>
          <w:sz w:val="36"/>
        </w:rPr>
        <w:sectPr>
          <w:pgSz w:w="19120" w:h="27060"/>
          <w:pgMar w:top="2460" w:right="1080" w:bottom="280" w:left="2500" w:header="720" w:footer="720" w:gutter="0"/>
          <w:cols w:space="720" w:num="1"/>
        </w:sectPr>
      </w:pPr>
    </w:p>
    <w:p>
      <w:pPr>
        <w:pStyle w:val="4"/>
        <w:spacing w:before="20"/>
      </w:pPr>
      <w:r>
        <w:t>管管理部门、公安、环境保护、质检等部门）报告。</w:t>
      </w:r>
    </w:p>
    <w:p>
      <w:pPr>
        <w:pStyle w:val="4"/>
        <w:ind w:left="0"/>
        <w:rPr>
          <w:sz w:val="40"/>
        </w:rPr>
      </w:pPr>
    </w:p>
    <w:p>
      <w:pPr>
        <w:pStyle w:val="4"/>
        <w:ind w:left="0"/>
        <w:rPr>
          <w:sz w:val="41"/>
        </w:rPr>
      </w:pPr>
    </w:p>
    <w:p>
      <w:pPr>
        <w:pStyle w:val="4"/>
        <w:spacing w:before="1"/>
      </w:pPr>
      <w:r>
        <w:rPr>
          <w:rFonts w:ascii="Arial" w:eastAsia="Arial"/>
        </w:rPr>
        <w:t>4</w:t>
      </w:r>
      <w:r>
        <w:t>、某化工股份有限公司事故调查</w:t>
      </w:r>
    </w:p>
    <w:p>
      <w:pPr>
        <w:pStyle w:val="4"/>
        <w:spacing w:before="8"/>
        <w:ind w:left="0"/>
        <w:rPr>
          <w:sz w:val="57"/>
        </w:rPr>
      </w:pPr>
    </w:p>
    <w:p>
      <w:pPr>
        <w:pStyle w:val="4"/>
        <w:tabs>
          <w:tab w:val="left" w:pos="4719"/>
          <w:tab w:val="left" w:pos="5879"/>
          <w:tab w:val="left" w:pos="6079"/>
          <w:tab w:val="left" w:pos="7659"/>
          <w:tab w:val="left" w:pos="10619"/>
          <w:tab w:val="left" w:pos="11439"/>
        </w:tabs>
        <w:spacing w:line="393" w:lineRule="auto"/>
        <w:ind w:right="1819" w:firstLine="780"/>
        <w:rPr>
          <w:rFonts w:ascii="Arial" w:eastAsia="Arial"/>
        </w:rPr>
      </w:pPr>
      <w:r>
        <w:t>某化工股份有限公司是省属国有企业，</w:t>
      </w:r>
      <w:r>
        <w:tab/>
      </w:r>
      <w:r>
        <w:t>各级机构健全。</w:t>
      </w:r>
      <w:r>
        <w:rPr>
          <w:spacing w:val="-41"/>
        </w:rPr>
        <w:t xml:space="preserve"> </w:t>
      </w:r>
      <w:r>
        <w:t>某日</w:t>
      </w:r>
      <w:r>
        <w:rPr>
          <w:spacing w:val="-40"/>
        </w:rPr>
        <w:t xml:space="preserve"> </w:t>
      </w:r>
      <w:r>
        <w:rPr>
          <w:rFonts w:ascii="Arial" w:eastAsia="Arial"/>
        </w:rPr>
        <w:t>16</w:t>
      </w:r>
      <w:r>
        <w:rPr>
          <w:rFonts w:ascii="Arial" w:eastAsia="Arial"/>
          <w:spacing w:val="-2"/>
        </w:rPr>
        <w:t xml:space="preserve"> </w:t>
      </w:r>
      <w:r>
        <w:t>时</w:t>
      </w:r>
      <w:r>
        <w:rPr>
          <w:spacing w:val="-80"/>
        </w:rPr>
        <w:t xml:space="preserve"> </w:t>
      </w:r>
      <w:r>
        <w:rPr>
          <w:rFonts w:ascii="Arial" w:eastAsia="Arial"/>
        </w:rPr>
        <w:t>22</w:t>
      </w:r>
      <w:r>
        <w:rPr>
          <w:rFonts w:ascii="Arial" w:eastAsia="Arial"/>
          <w:spacing w:val="-1"/>
        </w:rPr>
        <w:t xml:space="preserve"> </w:t>
      </w:r>
      <w:r>
        <w:t>分，</w:t>
      </w:r>
      <w:r>
        <w:rPr>
          <w:spacing w:val="-15"/>
        </w:rPr>
        <w:t>公</w:t>
      </w:r>
      <w:r>
        <w:t>司所属</w:t>
      </w:r>
      <w:r>
        <w:rPr>
          <w:spacing w:val="-1"/>
        </w:rPr>
        <w:t xml:space="preserve"> </w:t>
      </w:r>
      <w:r>
        <w:rPr>
          <w:rFonts w:ascii="Arial" w:eastAsia="Arial"/>
        </w:rPr>
        <w:t>4PE</w:t>
      </w:r>
      <w:r>
        <w:t>装置在停车检修过程中，</w:t>
      </w:r>
      <w:r>
        <w:rPr>
          <w:spacing w:val="39"/>
        </w:rPr>
        <w:t xml:space="preserve"> </w:t>
      </w:r>
      <w:r>
        <w:t>操作工对</w:t>
      </w:r>
      <w:r>
        <w:rPr>
          <w:spacing w:val="38"/>
        </w:rPr>
        <w:t xml:space="preserve"> </w:t>
      </w:r>
      <w:r>
        <w:rPr>
          <w:rFonts w:ascii="Arial" w:eastAsia="Arial"/>
        </w:rPr>
        <w:t>v</w:t>
      </w:r>
      <w:r>
        <w:rPr>
          <w:rFonts w:ascii="Arial" w:eastAsia="Arial"/>
          <w:spacing w:val="-1"/>
        </w:rPr>
        <w:t xml:space="preserve"> </w:t>
      </w:r>
      <w:r>
        <w:t>一</w:t>
      </w:r>
      <w:r>
        <w:rPr>
          <w:spacing w:val="-61"/>
        </w:rPr>
        <w:t xml:space="preserve"> </w:t>
      </w:r>
      <w:r>
        <w:rPr>
          <w:rFonts w:ascii="Arial" w:eastAsia="Arial"/>
        </w:rPr>
        <w:t>306(</w:t>
      </w:r>
      <w:r>
        <w:rPr>
          <w:rFonts w:ascii="Arial" w:eastAsia="Arial"/>
          <w:spacing w:val="-41"/>
        </w:rPr>
        <w:t xml:space="preserve"> </w:t>
      </w:r>
      <w:r>
        <w:t>排料回收槽</w:t>
      </w:r>
      <w:r>
        <w:rPr>
          <w:spacing w:val="-61"/>
        </w:rPr>
        <w:t xml:space="preserve"> </w:t>
      </w:r>
      <w:r>
        <w:rPr>
          <w:rFonts w:ascii="Arial" w:eastAsia="Arial"/>
        </w:rPr>
        <w:t>)</w:t>
      </w:r>
      <w:r>
        <w:rPr>
          <w:rFonts w:ascii="Arial" w:eastAsia="Arial"/>
          <w:spacing w:val="-20"/>
        </w:rPr>
        <w:t xml:space="preserve"> </w:t>
      </w:r>
      <w:r>
        <w:t>进行工艺处理。打开</w:t>
      </w:r>
      <w:r>
        <w:rPr>
          <w:spacing w:val="30"/>
        </w:rPr>
        <w:t xml:space="preserve"> </w:t>
      </w:r>
      <w:r>
        <w:rPr>
          <w:rFonts w:ascii="Arial" w:eastAsia="Arial"/>
        </w:rPr>
        <w:t>v</w:t>
      </w:r>
      <w:r>
        <w:rPr>
          <w:rFonts w:ascii="Arial" w:eastAsia="Arial"/>
          <w:spacing w:val="70"/>
        </w:rPr>
        <w:t xml:space="preserve"> </w:t>
      </w:r>
      <w:r>
        <w:t>一</w:t>
      </w:r>
      <w:r>
        <w:rPr>
          <w:spacing w:val="-30"/>
        </w:rPr>
        <w:t xml:space="preserve"> </w:t>
      </w:r>
      <w:r>
        <w:rPr>
          <w:rFonts w:ascii="Arial" w:eastAsia="Arial"/>
        </w:rPr>
        <w:t>306</w:t>
      </w:r>
      <w:r>
        <w:rPr>
          <w:rFonts w:ascii="Arial" w:eastAsia="Arial"/>
          <w:spacing w:val="50"/>
        </w:rPr>
        <w:t xml:space="preserve"> </w:t>
      </w:r>
      <w:r>
        <w:t>放料阀，排放粉料。操作人员见排出的粉料与往常不同，有烟 雾状气体出现，</w:t>
      </w:r>
      <w:r>
        <w:rPr>
          <w:spacing w:val="-30"/>
        </w:rPr>
        <w:t xml:space="preserve"> </w:t>
      </w:r>
      <w:r>
        <w:t>便立即关闭了放料阀。</w:t>
      </w:r>
      <w:r>
        <w:rPr>
          <w:spacing w:val="51"/>
        </w:rPr>
        <w:t xml:space="preserve"> </w:t>
      </w:r>
      <w:r>
        <w:t>因排出物中央带三乙基铝和丙烷等可燃气体，瞬间三乙基铝遇空气后自燃。</w:t>
      </w:r>
      <w:r>
        <w:tab/>
      </w:r>
      <w:r>
        <w:tab/>
      </w:r>
      <w:r>
        <w:t>造成排出物中的可燃气体闪燃，</w:t>
      </w:r>
      <w:r>
        <w:tab/>
      </w:r>
      <w:r>
        <w:t xml:space="preserve">使在距出料口下风侧 </w:t>
      </w:r>
      <w:r>
        <w:rPr>
          <w:rFonts w:ascii="Arial" w:eastAsia="Arial"/>
          <w:spacing w:val="-8"/>
        </w:rPr>
        <w:t>20m</w:t>
      </w:r>
      <w:r>
        <w:t>处工作的某建设公司</w:t>
      </w:r>
      <w:r>
        <w:tab/>
      </w:r>
      <w:r>
        <w:rPr>
          <w:rFonts w:ascii="Arial" w:eastAsia="Arial"/>
        </w:rPr>
        <w:t>2</w:t>
      </w:r>
      <w:r>
        <w:rPr>
          <w:rFonts w:ascii="Arial" w:eastAsia="Arial"/>
          <w:spacing w:val="-1"/>
        </w:rPr>
        <w:t xml:space="preserve"> </w:t>
      </w:r>
      <w:r>
        <w:t>名检修工甲、</w:t>
      </w:r>
      <w:r>
        <w:rPr>
          <w:spacing w:val="-80"/>
        </w:rPr>
        <w:t xml:space="preserve"> </w:t>
      </w:r>
      <w:r>
        <w:t>乙被烧伤。</w:t>
      </w:r>
      <w:r>
        <w:rPr>
          <w:spacing w:val="-100"/>
        </w:rPr>
        <w:t xml:space="preserve"> </w:t>
      </w:r>
      <w:r>
        <w:t>经医院诊断，</w:t>
      </w:r>
      <w:r>
        <w:rPr>
          <w:spacing w:val="-60"/>
        </w:rPr>
        <w:t xml:space="preserve"> </w:t>
      </w:r>
      <w:r>
        <w:t>甲需要休息</w:t>
      </w:r>
      <w:r>
        <w:rPr>
          <w:spacing w:val="-40"/>
        </w:rPr>
        <w:t xml:space="preserve"> </w:t>
      </w:r>
      <w:r>
        <w:rPr>
          <w:rFonts w:ascii="Arial" w:eastAsia="Arial"/>
        </w:rPr>
        <w:t>3</w:t>
      </w:r>
      <w:r>
        <w:rPr>
          <w:rFonts w:ascii="Arial" w:eastAsia="Arial"/>
          <w:spacing w:val="-1"/>
        </w:rPr>
        <w:t xml:space="preserve"> </w:t>
      </w:r>
      <w:r>
        <w:t>个月，乙需要休息</w:t>
      </w:r>
      <w:r>
        <w:tab/>
      </w:r>
      <w:r>
        <w:rPr>
          <w:rFonts w:ascii="Arial" w:eastAsia="Arial"/>
        </w:rPr>
        <w:t xml:space="preserve">1                                  </w:t>
      </w:r>
      <w:r>
        <w:rPr>
          <w:rFonts w:ascii="Arial" w:eastAsia="Arial"/>
          <w:spacing w:val="60"/>
        </w:rPr>
        <w:t xml:space="preserve"> </w:t>
      </w:r>
      <w:r>
        <w:t>年 ， 才 能 正 常 上 班 。</w:t>
      </w:r>
      <w:r>
        <w:rPr>
          <w:rFonts w:ascii="Arial" w:eastAsia="Arial"/>
        </w:rPr>
        <w:t>1</w:t>
      </w:r>
      <w:r>
        <w:t>．请问这起事故应该由谁组织调查，哪些人员参加事故调查</w:t>
      </w:r>
      <w:r>
        <w:tab/>
      </w:r>
      <w:r>
        <w:rPr>
          <w:rFonts w:ascii="Arial" w:eastAsia="Arial"/>
        </w:rPr>
        <w:t>?</w:t>
      </w:r>
    </w:p>
    <w:p>
      <w:pPr>
        <w:pStyle w:val="4"/>
        <w:spacing w:line="450" w:lineRule="exact"/>
      </w:pPr>
      <w:r>
        <w:t>参考答案</w:t>
      </w:r>
    </w:p>
    <w:p>
      <w:pPr>
        <w:pStyle w:val="4"/>
        <w:tabs>
          <w:tab w:val="left" w:pos="6099"/>
        </w:tabs>
        <w:spacing w:before="279" w:line="393" w:lineRule="auto"/>
        <w:ind w:right="2259"/>
        <w:rPr>
          <w:rFonts w:ascii="Arial" w:eastAsia="Arial"/>
        </w:rPr>
      </w:pPr>
      <w:r>
        <w:t>按照《企业职工伤亡事故报告和处理规定》，这是一起重伤事故，应该由企业负责人或其指定人员组织企业生产、</w:t>
      </w:r>
      <w:r>
        <w:tab/>
      </w:r>
      <w:r>
        <w:t>技术</w:t>
      </w:r>
      <w:r>
        <w:rPr>
          <w:spacing w:val="-20"/>
        </w:rPr>
        <w:t>、</w:t>
      </w:r>
      <w:r>
        <w:t>安全等有关人员及工会成员参加事故</w:t>
      </w:r>
      <w:r>
        <w:rPr>
          <w:spacing w:val="-18"/>
        </w:rPr>
        <w:t>调</w:t>
      </w:r>
      <w:r>
        <w:t xml:space="preserve">查组进行调查。                                                       </w:t>
      </w:r>
      <w:r>
        <w:rPr>
          <w:rFonts w:ascii="Arial" w:eastAsia="Arial"/>
        </w:rPr>
        <w:t>2</w:t>
      </w:r>
      <w:r>
        <w:t xml:space="preserve">．根据《企业职工伤亡事故分类标准》的规定，甲、乙两名受伤者是否都为重 </w:t>
      </w:r>
      <w:r>
        <w:rPr>
          <w:spacing w:val="40"/>
        </w:rPr>
        <w:t>伤</w:t>
      </w:r>
      <w:r>
        <w:rPr>
          <w:rFonts w:ascii="Arial" w:eastAsia="Arial"/>
        </w:rPr>
        <w:t>?</w:t>
      </w:r>
    </w:p>
    <w:p>
      <w:pPr>
        <w:pStyle w:val="4"/>
        <w:spacing w:line="459" w:lineRule="exact"/>
      </w:pPr>
      <w:r>
        <w:t>参考答案</w:t>
      </w:r>
    </w:p>
    <w:p>
      <w:pPr>
        <w:pStyle w:val="4"/>
        <w:spacing w:before="279"/>
      </w:pPr>
      <w:r>
        <w:t>甲为轻伤，乙为重伤。</w:t>
      </w:r>
    </w:p>
    <w:p>
      <w:pPr>
        <w:spacing w:after="0"/>
        <w:sectPr>
          <w:pgSz w:w="19120" w:h="27060"/>
          <w:pgMar w:top="2480" w:right="1080" w:bottom="280" w:left="2500" w:header="720" w:footer="720" w:gutter="0"/>
          <w:cols w:space="720" w:num="1"/>
        </w:sect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spacing w:before="7"/>
        <w:ind w:left="0"/>
        <w:rPr>
          <w:sz w:val="18"/>
        </w:rPr>
      </w:pPr>
    </w:p>
    <w:p>
      <w:pPr>
        <w:spacing w:before="40"/>
        <w:ind w:left="3040" w:right="0" w:firstLine="0"/>
        <w:jc w:val="left"/>
        <w:rPr>
          <w:sz w:val="64"/>
        </w:rPr>
      </w:pPr>
      <w:r>
        <w:rPr>
          <w:rFonts w:ascii="Arial" w:eastAsia="Arial"/>
          <w:sz w:val="64"/>
        </w:rPr>
        <w:t xml:space="preserve">2015 </w:t>
      </w:r>
      <w:r>
        <w:rPr>
          <w:sz w:val="64"/>
        </w:rPr>
        <w:t>年安全知识竞赛试题</w:t>
      </w:r>
    </w:p>
    <w:p>
      <w:pPr>
        <w:pStyle w:val="3"/>
        <w:spacing w:before="280"/>
        <w:ind w:right="1479"/>
        <w:jc w:val="center"/>
      </w:pPr>
      <w:r>
        <w:t xml:space="preserve">（总分： </w:t>
      </w:r>
      <w:r>
        <w:rPr>
          <w:rFonts w:ascii="Arial" w:eastAsia="Arial"/>
        </w:rPr>
        <w:t xml:space="preserve">100 </w:t>
      </w:r>
      <w:r>
        <w:t>分）</w:t>
      </w:r>
    </w:p>
    <w:p>
      <w:pPr>
        <w:pStyle w:val="4"/>
        <w:ind w:left="0"/>
        <w:rPr>
          <w:sz w:val="50"/>
        </w:rPr>
      </w:pPr>
    </w:p>
    <w:p>
      <w:pPr>
        <w:pStyle w:val="4"/>
        <w:ind w:left="0"/>
        <w:rPr>
          <w:sz w:val="50"/>
        </w:rPr>
      </w:pPr>
    </w:p>
    <w:p>
      <w:pPr>
        <w:tabs>
          <w:tab w:val="left" w:pos="3779"/>
          <w:tab w:val="left" w:pos="10339"/>
        </w:tabs>
        <w:spacing w:before="0"/>
        <w:ind w:left="380" w:right="0" w:firstLine="0"/>
        <w:jc w:val="left"/>
        <w:rPr>
          <w:sz w:val="42"/>
        </w:rPr>
      </w:pPr>
      <w:r>
        <w:drawing>
          <wp:anchor distT="0" distB="0" distL="0" distR="0" simplePos="0" relativeHeight="251661312" behindDoc="1" locked="0" layoutInCell="1" allowOverlap="1">
            <wp:simplePos x="0" y="0"/>
            <wp:positionH relativeFrom="page">
              <wp:posOffset>2697480</wp:posOffset>
            </wp:positionH>
            <wp:positionV relativeFrom="paragraph">
              <wp:posOffset>296545</wp:posOffset>
            </wp:positionV>
            <wp:extent cx="7447915" cy="12700"/>
            <wp:effectExtent l="0" t="0" r="0" b="0"/>
            <wp:wrapNone/>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png"/>
                    <pic:cNvPicPr>
                      <a:picLocks noChangeAspect="1"/>
                    </pic:cNvPicPr>
                  </pic:nvPicPr>
                  <pic:blipFill>
                    <a:blip r:embed="rId10" cstate="print"/>
                    <a:stretch>
                      <a:fillRect/>
                    </a:stretch>
                  </pic:blipFill>
                  <pic:spPr>
                    <a:xfrm>
                      <a:off x="0" y="0"/>
                      <a:ext cx="7447999" cy="12666"/>
                    </a:xfrm>
                    <a:prstGeom prst="rect">
                      <a:avLst/>
                    </a:prstGeom>
                  </pic:spPr>
                </pic:pic>
              </a:graphicData>
            </a:graphic>
          </wp:anchor>
        </w:drawing>
      </w:r>
      <w:r>
        <w:rPr>
          <w:sz w:val="42"/>
        </w:rPr>
        <w:t>姓名：</w:t>
      </w:r>
      <w:r>
        <w:rPr>
          <w:sz w:val="42"/>
        </w:rPr>
        <w:tab/>
      </w:r>
      <w:r>
        <w:rPr>
          <w:sz w:val="42"/>
        </w:rPr>
        <w:t>工作单位：</w:t>
      </w:r>
      <w:r>
        <w:rPr>
          <w:sz w:val="42"/>
        </w:rPr>
        <w:tab/>
      </w:r>
      <w:r>
        <w:rPr>
          <w:sz w:val="42"/>
        </w:rPr>
        <w:t>分数：</w:t>
      </w:r>
    </w:p>
    <w:p>
      <w:pPr>
        <w:pStyle w:val="4"/>
        <w:ind w:left="0"/>
        <w:rPr>
          <w:sz w:val="48"/>
        </w:rPr>
      </w:pPr>
    </w:p>
    <w:p>
      <w:pPr>
        <w:pStyle w:val="4"/>
        <w:spacing w:before="347" w:line="396" w:lineRule="auto"/>
        <w:ind w:right="2379"/>
      </w:pPr>
      <w:r>
        <w:t xml:space="preserve">一、单项选择题 （下列每小题备选答案中，只有一个符合题意的正确答案。本类题共 </w:t>
      </w:r>
      <w:r>
        <w:rPr>
          <w:rFonts w:ascii="Arial" w:eastAsia="Arial"/>
        </w:rPr>
        <w:t xml:space="preserve">40 </w:t>
      </w:r>
      <w:r>
        <w:t xml:space="preserve">分，每小题 </w:t>
      </w:r>
      <w:r>
        <w:rPr>
          <w:rFonts w:ascii="Arial" w:eastAsia="Arial"/>
        </w:rPr>
        <w:t xml:space="preserve">1 </w:t>
      </w:r>
      <w:r>
        <w:t>分。多选、错选、不选均不得分。 ）</w:t>
      </w:r>
    </w:p>
    <w:p>
      <w:pPr>
        <w:pStyle w:val="4"/>
        <w:tabs>
          <w:tab w:val="left" w:pos="3279"/>
        </w:tabs>
        <w:spacing w:before="178" w:line="477" w:lineRule="auto"/>
        <w:ind w:right="2719"/>
      </w:pPr>
      <w:r>
        <w:rPr>
          <w:rFonts w:ascii="Arial" w:eastAsia="Arial"/>
        </w:rPr>
        <w:t>1</w:t>
      </w:r>
      <w:r>
        <w:t>、灭火器上的压力表用红、黄、绿三色表示灭火器的压力情况，当指针指在</w:t>
      </w:r>
      <w:r>
        <w:rPr>
          <w:spacing w:val="-19"/>
        </w:rPr>
        <w:t>绿</w:t>
      </w:r>
      <w:r>
        <w:t>色区域表示（</w:t>
      </w:r>
      <w:r>
        <w:tab/>
      </w:r>
      <w:r>
        <w:t>）。</w:t>
      </w:r>
    </w:p>
    <w:p>
      <w:pPr>
        <w:pStyle w:val="4"/>
        <w:tabs>
          <w:tab w:val="left" w:pos="959"/>
          <w:tab w:val="left" w:pos="2040"/>
          <w:tab w:val="left" w:pos="2899"/>
          <w:tab w:val="left" w:pos="3960"/>
          <w:tab w:val="left" w:pos="4819"/>
        </w:tabs>
        <w:spacing w:line="425" w:lineRule="exact"/>
      </w:pPr>
      <w:r>
        <w:rPr>
          <w:rFonts w:ascii="Arial" w:eastAsia="Arial"/>
        </w:rPr>
        <w:t>A.</w:t>
      </w:r>
      <w:r>
        <w:rPr>
          <w:rFonts w:ascii="Arial" w:eastAsia="Arial"/>
        </w:rPr>
        <w:tab/>
      </w:r>
      <w:r>
        <w:t>正常</w:t>
      </w:r>
      <w:r>
        <w:tab/>
      </w:r>
      <w:r>
        <w:rPr>
          <w:rFonts w:ascii="Arial" w:eastAsia="Arial"/>
        </w:rPr>
        <w:t>B.</w:t>
      </w:r>
      <w:r>
        <w:rPr>
          <w:rFonts w:ascii="Arial" w:eastAsia="Arial"/>
        </w:rPr>
        <w:tab/>
      </w:r>
      <w:r>
        <w:t>偏高</w:t>
      </w:r>
      <w:r>
        <w:tab/>
      </w:r>
      <w:r>
        <w:rPr>
          <w:rFonts w:ascii="Arial" w:eastAsia="Arial"/>
        </w:rPr>
        <w:t>C.</w:t>
      </w:r>
      <w:r>
        <w:rPr>
          <w:rFonts w:ascii="Arial" w:eastAsia="Arial"/>
        </w:rPr>
        <w:tab/>
      </w:r>
      <w:r>
        <w:t>偏低</w:t>
      </w:r>
    </w:p>
    <w:p>
      <w:pPr>
        <w:pStyle w:val="4"/>
        <w:spacing w:before="3"/>
        <w:ind w:left="0"/>
        <w:rPr>
          <w:sz w:val="34"/>
        </w:rPr>
      </w:pPr>
    </w:p>
    <w:p>
      <w:pPr>
        <w:pStyle w:val="4"/>
        <w:tabs>
          <w:tab w:val="left" w:pos="3480"/>
          <w:tab w:val="left" w:pos="4239"/>
          <w:tab w:val="left" w:pos="6079"/>
          <w:tab w:val="left" w:pos="6179"/>
          <w:tab w:val="left" w:pos="6760"/>
          <w:tab w:val="left" w:pos="7539"/>
          <w:tab w:val="left" w:pos="9159"/>
        </w:tabs>
        <w:spacing w:line="472" w:lineRule="auto"/>
        <w:ind w:right="5479"/>
      </w:pPr>
      <w:r>
        <w:rPr>
          <w:rFonts w:ascii="Arial" w:eastAsia="Arial"/>
        </w:rPr>
        <w:t>2</w:t>
      </w:r>
      <w:r>
        <w:t>、据统计，因火灾死亡的人中有</w:t>
      </w:r>
      <w:r>
        <w:tab/>
      </w:r>
      <w:r>
        <w:rPr>
          <w:rFonts w:ascii="Arial" w:eastAsia="Arial"/>
          <w:spacing w:val="-48"/>
        </w:rPr>
        <w:t>80%</w:t>
      </w:r>
      <w:r>
        <w:t>以上属于（</w:t>
      </w:r>
      <w:r>
        <w:tab/>
      </w:r>
      <w:r>
        <w:t>）。</w:t>
      </w:r>
      <w:r>
        <w:rPr>
          <w:rFonts w:ascii="Arial" w:eastAsia="Arial"/>
        </w:rPr>
        <w:t>A .</w:t>
      </w:r>
      <w:r>
        <w:rPr>
          <w:rFonts w:ascii="Arial" w:eastAsia="Arial"/>
          <w:spacing w:val="39"/>
        </w:rPr>
        <w:t xml:space="preserve"> </w:t>
      </w:r>
      <w:r>
        <w:t>被火直接烧死</w:t>
      </w:r>
      <w:r>
        <w:tab/>
      </w:r>
      <w:r>
        <w:rPr>
          <w:rFonts w:ascii="Arial" w:eastAsia="Arial"/>
        </w:rPr>
        <w:t>B .</w:t>
      </w:r>
      <w:r>
        <w:rPr>
          <w:rFonts w:ascii="Arial" w:eastAsia="Arial"/>
        </w:rPr>
        <w:tab/>
      </w:r>
      <w:r>
        <w:t>烟气窒息致死</w:t>
      </w:r>
      <w:r>
        <w:tab/>
      </w:r>
      <w:r>
        <w:rPr>
          <w:rFonts w:ascii="Arial" w:eastAsia="Arial"/>
        </w:rPr>
        <w:t>C</w:t>
      </w:r>
      <w:r>
        <w:rPr>
          <w:rFonts w:ascii="Arial" w:eastAsia="Arial"/>
          <w:spacing w:val="-1"/>
        </w:rPr>
        <w:t xml:space="preserve"> </w:t>
      </w:r>
      <w:r>
        <w:rPr>
          <w:rFonts w:ascii="Arial" w:eastAsia="Arial"/>
        </w:rPr>
        <w:t>.</w:t>
      </w:r>
      <w:r>
        <w:rPr>
          <w:rFonts w:ascii="Arial" w:eastAsia="Arial"/>
        </w:rPr>
        <w:tab/>
      </w:r>
      <w:r>
        <w:t>跳楼或惊吓致</w:t>
      </w:r>
      <w:r>
        <w:rPr>
          <w:spacing w:val="-18"/>
        </w:rPr>
        <w:t>死</w:t>
      </w:r>
      <w:r>
        <w:rPr>
          <w:rFonts w:ascii="Arial" w:eastAsia="Arial"/>
        </w:rPr>
        <w:t>3</w:t>
      </w:r>
      <w:r>
        <w:t>、当遇到火灾时，要迅速向（</w:t>
      </w:r>
      <w:r>
        <w:tab/>
      </w:r>
      <w:r>
        <w:tab/>
      </w:r>
      <w:r>
        <w:t>）逃生。</w:t>
      </w:r>
    </w:p>
    <w:p>
      <w:pPr>
        <w:pStyle w:val="4"/>
        <w:tabs>
          <w:tab w:val="left" w:pos="959"/>
          <w:tab w:val="left" w:pos="3960"/>
          <w:tab w:val="left" w:pos="4819"/>
          <w:tab w:val="left" w:pos="7340"/>
          <w:tab w:val="left" w:pos="8119"/>
        </w:tabs>
        <w:spacing w:line="435" w:lineRule="exact"/>
      </w:pPr>
      <w:r>
        <w:rPr>
          <w:rFonts w:ascii="Arial" w:eastAsia="Arial"/>
        </w:rPr>
        <w:t>A.</w:t>
      </w:r>
      <w:r>
        <w:rPr>
          <w:rFonts w:ascii="Arial" w:eastAsia="Arial"/>
        </w:rPr>
        <w:tab/>
      </w:r>
      <w:r>
        <w:t>着火相反的方向</w:t>
      </w:r>
      <w:r>
        <w:tab/>
      </w:r>
      <w:r>
        <w:rPr>
          <w:rFonts w:ascii="Arial" w:eastAsia="Arial"/>
        </w:rPr>
        <w:t>B.</w:t>
      </w:r>
      <w:r>
        <w:rPr>
          <w:rFonts w:ascii="Arial" w:eastAsia="Arial"/>
        </w:rPr>
        <w:tab/>
      </w:r>
      <w:r>
        <w:t>人员多的方向</w:t>
      </w:r>
      <w:r>
        <w:tab/>
      </w:r>
      <w:r>
        <w:rPr>
          <w:rFonts w:ascii="Arial" w:eastAsia="Arial"/>
        </w:rPr>
        <w:t>C</w:t>
      </w:r>
      <w:r>
        <w:rPr>
          <w:rFonts w:ascii="Arial" w:eastAsia="Arial"/>
          <w:spacing w:val="-1"/>
        </w:rPr>
        <w:t xml:space="preserve"> </w:t>
      </w:r>
      <w:r>
        <w:rPr>
          <w:rFonts w:ascii="Arial" w:eastAsia="Arial"/>
        </w:rPr>
        <w:t>.</w:t>
      </w:r>
      <w:r>
        <w:rPr>
          <w:rFonts w:ascii="Arial" w:eastAsia="Arial"/>
        </w:rPr>
        <w:tab/>
      </w:r>
      <w:r>
        <w:t>安全出口的方向</w:t>
      </w:r>
    </w:p>
    <w:p>
      <w:pPr>
        <w:pStyle w:val="4"/>
        <w:spacing w:before="10"/>
        <w:ind w:left="0"/>
        <w:rPr>
          <w:sz w:val="35"/>
        </w:rPr>
      </w:pPr>
    </w:p>
    <w:p>
      <w:pPr>
        <w:pStyle w:val="4"/>
        <w:tabs>
          <w:tab w:val="left" w:pos="4819"/>
        </w:tabs>
        <w:spacing w:line="468" w:lineRule="auto"/>
        <w:ind w:right="2719"/>
      </w:pPr>
      <w:r>
        <w:rPr>
          <w:rFonts w:ascii="Arial" w:eastAsia="Arial"/>
        </w:rPr>
        <w:t>4</w:t>
      </w:r>
      <w:r>
        <w:t>、发生火灾时，正确的安全疏散主要有三个方向，向下可以跑到地面，向上</w:t>
      </w:r>
      <w:r>
        <w:rPr>
          <w:spacing w:val="-19"/>
        </w:rPr>
        <w:t>可</w:t>
      </w:r>
      <w:r>
        <w:t>以爬到屋顶，还可以（</w:t>
      </w:r>
      <w:r>
        <w:tab/>
      </w:r>
      <w:r>
        <w:t>）。</w:t>
      </w:r>
    </w:p>
    <w:p>
      <w:pPr>
        <w:pStyle w:val="4"/>
        <w:tabs>
          <w:tab w:val="left" w:pos="3100"/>
          <w:tab w:val="left" w:pos="3859"/>
          <w:tab w:val="left" w:pos="6380"/>
          <w:tab w:val="left" w:pos="7139"/>
        </w:tabs>
        <w:spacing w:line="442" w:lineRule="exact"/>
      </w:pPr>
      <w:r>
        <w:rPr>
          <w:rFonts w:ascii="Arial" w:eastAsia="Arial"/>
        </w:rPr>
        <w:t>A .</w:t>
      </w:r>
      <w:r>
        <w:rPr>
          <w:rFonts w:ascii="Arial" w:eastAsia="Arial"/>
          <w:spacing w:val="39"/>
        </w:rPr>
        <w:t xml:space="preserve"> </w:t>
      </w:r>
      <w:r>
        <w:t>躲到角落里</w:t>
      </w:r>
      <w:r>
        <w:tab/>
      </w:r>
      <w:r>
        <w:rPr>
          <w:rFonts w:ascii="Arial" w:eastAsia="Arial"/>
        </w:rPr>
        <w:t>B.</w:t>
      </w:r>
      <w:r>
        <w:rPr>
          <w:rFonts w:ascii="Arial" w:eastAsia="Arial"/>
        </w:rPr>
        <w:tab/>
      </w:r>
      <w:r>
        <w:t>向外逃到阳台</w:t>
      </w:r>
      <w:r>
        <w:tab/>
      </w:r>
      <w:r>
        <w:rPr>
          <w:rFonts w:ascii="Arial" w:eastAsia="Arial"/>
        </w:rPr>
        <w:t>C.</w:t>
      </w:r>
      <w:r>
        <w:rPr>
          <w:rFonts w:ascii="Arial" w:eastAsia="Arial"/>
        </w:rPr>
        <w:tab/>
      </w:r>
      <w:r>
        <w:t>钻到阁楼、大橱等处避难</w:t>
      </w:r>
    </w:p>
    <w:p>
      <w:pPr>
        <w:pStyle w:val="4"/>
        <w:tabs>
          <w:tab w:val="left" w:pos="5219"/>
        </w:tabs>
        <w:spacing w:before="259"/>
      </w:pPr>
      <w:r>
        <w:rPr>
          <w:rFonts w:ascii="Arial" w:hAnsi="Arial" w:eastAsia="Arial"/>
        </w:rPr>
        <w:t>5</w:t>
      </w:r>
      <w:r>
        <w:rPr>
          <w:spacing w:val="-160"/>
        </w:rPr>
        <w:t>、</w:t>
      </w:r>
      <w:r>
        <w:t>“三违”行为指的是（</w:t>
      </w:r>
      <w:r>
        <w:tab/>
      </w:r>
      <w:r>
        <w:rPr>
          <w:spacing w:val="-180"/>
        </w:rPr>
        <w:t>）</w:t>
      </w:r>
      <w:r>
        <w:t>。</w:t>
      </w:r>
    </w:p>
    <w:p>
      <w:pPr>
        <w:pStyle w:val="8"/>
        <w:numPr>
          <w:ilvl w:val="0"/>
          <w:numId w:val="10"/>
        </w:numPr>
        <w:tabs>
          <w:tab w:val="left" w:pos="780"/>
        </w:tabs>
        <w:spacing w:before="279" w:after="0" w:line="240" w:lineRule="auto"/>
        <w:ind w:left="780" w:right="0" w:hanging="400"/>
        <w:jc w:val="left"/>
        <w:rPr>
          <w:sz w:val="36"/>
        </w:rPr>
      </w:pPr>
      <w:r>
        <w:rPr>
          <w:sz w:val="36"/>
        </w:rPr>
        <w:t>违章作业、违章指挥、违反操作规程</w:t>
      </w:r>
    </w:p>
    <w:p>
      <w:pPr>
        <w:pStyle w:val="8"/>
        <w:numPr>
          <w:ilvl w:val="0"/>
          <w:numId w:val="10"/>
        </w:numPr>
        <w:tabs>
          <w:tab w:val="left" w:pos="780"/>
        </w:tabs>
        <w:spacing w:before="299" w:after="0" w:line="240" w:lineRule="auto"/>
        <w:ind w:left="780" w:right="0" w:hanging="400"/>
        <w:jc w:val="left"/>
        <w:rPr>
          <w:sz w:val="36"/>
        </w:rPr>
      </w:pPr>
      <w:r>
        <w:rPr>
          <w:sz w:val="36"/>
        </w:rPr>
        <w:t>违章生产、违章指挥、违反劳动纪律</w:t>
      </w:r>
    </w:p>
    <w:p>
      <w:pPr>
        <w:pStyle w:val="8"/>
        <w:numPr>
          <w:ilvl w:val="0"/>
          <w:numId w:val="10"/>
        </w:numPr>
        <w:tabs>
          <w:tab w:val="left" w:pos="780"/>
        </w:tabs>
        <w:spacing w:before="278" w:after="0" w:line="240" w:lineRule="auto"/>
        <w:ind w:left="780" w:right="0" w:hanging="400"/>
        <w:jc w:val="left"/>
        <w:rPr>
          <w:sz w:val="36"/>
        </w:rPr>
      </w:pPr>
      <w:r>
        <w:rPr>
          <w:sz w:val="36"/>
        </w:rPr>
        <w:t>违章指挥、违章作业、违反劳动纪律</w:t>
      </w:r>
    </w:p>
    <w:p>
      <w:pPr>
        <w:pStyle w:val="4"/>
        <w:tabs>
          <w:tab w:val="left" w:pos="7039"/>
        </w:tabs>
        <w:spacing w:before="299"/>
      </w:pPr>
      <w:r>
        <w:rPr>
          <w:rFonts w:ascii="Arial" w:eastAsia="Arial"/>
        </w:rPr>
        <w:t>6</w:t>
      </w:r>
      <w:r>
        <w:rPr>
          <w:spacing w:val="20"/>
        </w:rPr>
        <w:t>、</w:t>
      </w:r>
      <w:r>
        <w:rPr>
          <w:rFonts w:ascii="Arial" w:eastAsia="Arial"/>
        </w:rPr>
        <w:t>2015</w:t>
      </w:r>
      <w:r>
        <w:rPr>
          <w:rFonts w:ascii="Arial" w:eastAsia="Arial"/>
          <w:spacing w:val="-42"/>
        </w:rPr>
        <w:t xml:space="preserve"> </w:t>
      </w:r>
      <w:r>
        <w:t>年全国安全生产月主题是（</w:t>
      </w:r>
      <w:r>
        <w:tab/>
      </w:r>
      <w:r>
        <w:rPr>
          <w:spacing w:val="-160"/>
        </w:rPr>
        <w:t>）</w:t>
      </w:r>
      <w:r>
        <w:t>。</w:t>
      </w:r>
    </w:p>
    <w:p>
      <w:pPr>
        <w:pStyle w:val="4"/>
        <w:tabs>
          <w:tab w:val="left" w:pos="5779"/>
          <w:tab w:val="left" w:pos="11379"/>
        </w:tabs>
        <w:spacing w:before="299"/>
      </w:pPr>
      <w:r>
        <w:rPr>
          <w:rFonts w:ascii="Arial" w:eastAsia="Arial"/>
          <w:spacing w:val="39"/>
        </w:rPr>
        <w:t>A</w:t>
      </w:r>
      <w:r>
        <w:t>加强安全法治、保障安全生产</w:t>
      </w:r>
      <w:r>
        <w:tab/>
      </w:r>
      <w:r>
        <w:rPr>
          <w:rFonts w:ascii="Arial" w:eastAsia="Arial"/>
        </w:rPr>
        <w:t>B.</w:t>
      </w:r>
      <w:r>
        <w:rPr>
          <w:rFonts w:ascii="Arial" w:eastAsia="Arial"/>
          <w:spacing w:val="39"/>
        </w:rPr>
        <w:t xml:space="preserve"> </w:t>
      </w:r>
      <w:r>
        <w:t>强化红线意识、促进安全发展</w:t>
      </w:r>
      <w:r>
        <w:tab/>
      </w:r>
      <w:r>
        <w:rPr>
          <w:rFonts w:ascii="Arial" w:eastAsia="Arial"/>
        </w:rPr>
        <w:t>C.</w:t>
      </w:r>
      <w:r>
        <w:rPr>
          <w:rFonts w:ascii="Arial" w:eastAsia="Arial"/>
          <w:spacing w:val="18"/>
        </w:rPr>
        <w:t xml:space="preserve"> </w:t>
      </w:r>
      <w:r>
        <w:t>综合治理、</w:t>
      </w:r>
    </w:p>
    <w:p>
      <w:pPr>
        <w:spacing w:after="0"/>
        <w:sectPr>
          <w:pgSz w:w="19120" w:h="27060"/>
          <w:pgMar w:top="2620" w:right="1080" w:bottom="280" w:left="2500" w:header="720" w:footer="720" w:gutter="0"/>
          <w:cols w:space="720" w:num="1"/>
        </w:sectPr>
      </w:pPr>
    </w:p>
    <w:p>
      <w:pPr>
        <w:pStyle w:val="4"/>
        <w:spacing w:before="20"/>
      </w:pPr>
      <w:r>
        <w:t>保障平安</w:t>
      </w:r>
    </w:p>
    <w:p>
      <w:pPr>
        <w:pStyle w:val="4"/>
        <w:tabs>
          <w:tab w:val="left" w:pos="2519"/>
        </w:tabs>
        <w:spacing w:before="278" w:line="396" w:lineRule="auto"/>
        <w:ind w:right="2719"/>
      </w:pPr>
      <w:r>
        <w:rPr>
          <w:rFonts w:ascii="Arial" w:eastAsia="Arial"/>
        </w:rPr>
        <w:t>7</w:t>
      </w:r>
      <w:r>
        <w:t>、凡工作地点狭窄，行动不便，如在金属容器内焊接时，所使用的手提照明</w:t>
      </w:r>
      <w:r>
        <w:rPr>
          <w:spacing w:val="-19"/>
        </w:rPr>
        <w:t>灯</w:t>
      </w:r>
      <w:r>
        <w:t>应采用（</w:t>
      </w:r>
      <w:r>
        <w:tab/>
      </w:r>
      <w:r>
        <w:t>）安全电压。</w:t>
      </w:r>
    </w:p>
    <w:p>
      <w:pPr>
        <w:pStyle w:val="4"/>
        <w:tabs>
          <w:tab w:val="left" w:pos="1760"/>
          <w:tab w:val="left" w:pos="3141"/>
        </w:tabs>
        <w:spacing w:before="21"/>
        <w:rPr>
          <w:rFonts w:ascii="Arial"/>
        </w:rPr>
      </w:pPr>
      <w:r>
        <w:rPr>
          <w:rFonts w:ascii="Arial"/>
        </w:rPr>
        <w:t>A.12V</w:t>
      </w:r>
      <w:r>
        <w:rPr>
          <w:rFonts w:ascii="Arial"/>
        </w:rPr>
        <w:tab/>
      </w:r>
      <w:r>
        <w:rPr>
          <w:rFonts w:ascii="Arial"/>
        </w:rPr>
        <w:t>B.24V</w:t>
      </w:r>
      <w:r>
        <w:rPr>
          <w:rFonts w:ascii="Arial"/>
        </w:rPr>
        <w:tab/>
      </w:r>
      <w:r>
        <w:rPr>
          <w:rFonts w:ascii="Arial"/>
        </w:rPr>
        <w:t>C.36V</w:t>
      </w:r>
    </w:p>
    <w:p>
      <w:pPr>
        <w:pStyle w:val="4"/>
        <w:tabs>
          <w:tab w:val="left" w:pos="5799"/>
        </w:tabs>
        <w:spacing w:before="323"/>
      </w:pPr>
      <w:r>
        <w:rPr>
          <w:rFonts w:ascii="Arial" w:eastAsia="Arial"/>
        </w:rPr>
        <w:t>8</w:t>
      </w:r>
      <w:r>
        <w:t>、加压包扎止血法适用于（</w:t>
      </w:r>
      <w:r>
        <w:tab/>
      </w:r>
      <w:r>
        <w:t>）和毛细血管的止血。</w:t>
      </w:r>
    </w:p>
    <w:p>
      <w:pPr>
        <w:pStyle w:val="4"/>
        <w:tabs>
          <w:tab w:val="left" w:pos="2620"/>
          <w:tab w:val="left" w:pos="3279"/>
          <w:tab w:val="left" w:pos="4740"/>
          <w:tab w:val="left" w:pos="5399"/>
        </w:tabs>
        <w:spacing w:before="299"/>
      </w:pPr>
      <w:r>
        <w:rPr>
          <w:rFonts w:ascii="Arial" w:eastAsia="Arial"/>
        </w:rPr>
        <w:t>A.</w:t>
      </w:r>
      <w:r>
        <w:rPr>
          <w:rFonts w:ascii="Arial" w:eastAsia="Arial"/>
          <w:spacing w:val="-41"/>
        </w:rPr>
        <w:t xml:space="preserve"> </w:t>
      </w:r>
      <w:r>
        <w:t>动脉血管</w:t>
      </w:r>
      <w:r>
        <w:tab/>
      </w:r>
      <w:r>
        <w:rPr>
          <w:rFonts w:ascii="Arial" w:eastAsia="Arial"/>
        </w:rPr>
        <w:t>B.</w:t>
      </w:r>
      <w:r>
        <w:rPr>
          <w:rFonts w:ascii="Arial" w:eastAsia="Arial"/>
        </w:rPr>
        <w:tab/>
      </w:r>
      <w:r>
        <w:t>大血管</w:t>
      </w:r>
      <w:r>
        <w:tab/>
      </w:r>
      <w:r>
        <w:rPr>
          <w:rFonts w:ascii="Arial" w:eastAsia="Arial"/>
        </w:rPr>
        <w:t>C.</w:t>
      </w:r>
      <w:r>
        <w:rPr>
          <w:rFonts w:ascii="Arial" w:eastAsia="Arial"/>
        </w:rPr>
        <w:tab/>
      </w:r>
      <w:r>
        <w:t>小血管</w:t>
      </w:r>
    </w:p>
    <w:p>
      <w:pPr>
        <w:pStyle w:val="4"/>
        <w:spacing w:before="5"/>
        <w:ind w:left="0"/>
        <w:rPr>
          <w:sz w:val="37"/>
        </w:rPr>
      </w:pPr>
    </w:p>
    <w:p>
      <w:pPr>
        <w:pStyle w:val="4"/>
        <w:tabs>
          <w:tab w:val="left" w:pos="7719"/>
        </w:tabs>
      </w:pPr>
      <w:r>
        <w:rPr>
          <w:rFonts w:ascii="Arial" w:eastAsia="Arial"/>
        </w:rPr>
        <w:t>9</w:t>
      </w:r>
      <w:r>
        <w:t>、使用灭火器扑救火灾时要对准火焰（</w:t>
      </w:r>
      <w:r>
        <w:tab/>
      </w:r>
      <w:r>
        <w:t>）喷射。</w:t>
      </w:r>
    </w:p>
    <w:p>
      <w:pPr>
        <w:pStyle w:val="4"/>
        <w:spacing w:before="3"/>
        <w:ind w:left="0"/>
        <w:rPr>
          <w:sz w:val="34"/>
        </w:rPr>
      </w:pPr>
    </w:p>
    <w:p>
      <w:pPr>
        <w:pStyle w:val="4"/>
        <w:tabs>
          <w:tab w:val="left" w:pos="1840"/>
          <w:tab w:val="left" w:pos="2519"/>
          <w:tab w:val="left" w:pos="3580"/>
          <w:tab w:val="left" w:pos="4239"/>
        </w:tabs>
      </w:pPr>
      <w:r>
        <w:rPr>
          <w:rFonts w:ascii="Arial" w:eastAsia="Arial"/>
        </w:rPr>
        <w:t>A.</w:t>
      </w:r>
      <w:r>
        <w:rPr>
          <w:rFonts w:ascii="Arial" w:eastAsia="Arial"/>
          <w:spacing w:val="-41"/>
        </w:rPr>
        <w:t xml:space="preserve"> </w:t>
      </w:r>
      <w:r>
        <w:t>上部</w:t>
      </w:r>
      <w:r>
        <w:tab/>
      </w:r>
      <w:r>
        <w:rPr>
          <w:rFonts w:ascii="Arial" w:eastAsia="Arial"/>
        </w:rPr>
        <w:t>B.</w:t>
      </w:r>
      <w:r>
        <w:rPr>
          <w:rFonts w:ascii="Arial" w:eastAsia="Arial"/>
        </w:rPr>
        <w:tab/>
      </w:r>
      <w:r>
        <w:t>中部</w:t>
      </w:r>
      <w:r>
        <w:tab/>
      </w:r>
      <w:r>
        <w:rPr>
          <w:rFonts w:ascii="Arial" w:eastAsia="Arial"/>
        </w:rPr>
        <w:t>C.</w:t>
      </w:r>
      <w:r>
        <w:rPr>
          <w:rFonts w:ascii="Arial" w:eastAsia="Arial"/>
        </w:rPr>
        <w:tab/>
      </w:r>
      <w:r>
        <w:t>下部</w:t>
      </w:r>
    </w:p>
    <w:p>
      <w:pPr>
        <w:pStyle w:val="4"/>
        <w:spacing w:before="3"/>
        <w:ind w:left="0"/>
        <w:rPr>
          <w:sz w:val="34"/>
        </w:rPr>
      </w:pPr>
    </w:p>
    <w:p>
      <w:pPr>
        <w:pStyle w:val="4"/>
        <w:tabs>
          <w:tab w:val="left" w:pos="4819"/>
        </w:tabs>
      </w:pPr>
      <w:r>
        <w:rPr>
          <w:rFonts w:ascii="Arial" w:eastAsia="Arial"/>
        </w:rPr>
        <w:t>10</w:t>
      </w:r>
      <w:r>
        <w:t>、被困在电梯中应（</w:t>
      </w:r>
      <w:r>
        <w:tab/>
      </w:r>
      <w:r>
        <w:t>）。</w:t>
      </w:r>
    </w:p>
    <w:p>
      <w:pPr>
        <w:pStyle w:val="4"/>
        <w:spacing w:before="3"/>
        <w:ind w:left="0"/>
        <w:rPr>
          <w:sz w:val="34"/>
        </w:rPr>
      </w:pPr>
    </w:p>
    <w:p>
      <w:pPr>
        <w:pStyle w:val="4"/>
        <w:tabs>
          <w:tab w:val="left" w:pos="3400"/>
          <w:tab w:val="left" w:pos="4059"/>
          <w:tab w:val="left" w:pos="7060"/>
          <w:tab w:val="left" w:pos="7719"/>
        </w:tabs>
      </w:pPr>
      <w:r>
        <w:rPr>
          <w:rFonts w:ascii="Arial" w:eastAsia="Arial"/>
        </w:rPr>
        <w:t>A.</w:t>
      </w:r>
      <w:r>
        <w:rPr>
          <w:rFonts w:ascii="Arial" w:eastAsia="Arial"/>
          <w:spacing w:val="-41"/>
        </w:rPr>
        <w:t xml:space="preserve"> </w:t>
      </w:r>
      <w:r>
        <w:t>将门扒开脱险</w:t>
      </w:r>
      <w:r>
        <w:tab/>
      </w:r>
      <w:r>
        <w:rPr>
          <w:rFonts w:ascii="Arial" w:eastAsia="Arial"/>
        </w:rPr>
        <w:t>B.</w:t>
      </w:r>
      <w:r>
        <w:rPr>
          <w:rFonts w:ascii="Arial" w:eastAsia="Arial"/>
        </w:rPr>
        <w:tab/>
      </w:r>
      <w:r>
        <w:t>从电梯顶部脱险</w:t>
      </w:r>
      <w:r>
        <w:tab/>
      </w:r>
      <w:r>
        <w:rPr>
          <w:rFonts w:ascii="Arial" w:eastAsia="Arial"/>
        </w:rPr>
        <w:t>C.</w:t>
      </w:r>
      <w:r>
        <w:rPr>
          <w:rFonts w:ascii="Arial" w:eastAsia="Arial"/>
        </w:rPr>
        <w:tab/>
      </w:r>
      <w:r>
        <w:t>电话求救或高声呼喊</w:t>
      </w:r>
    </w:p>
    <w:p>
      <w:pPr>
        <w:pStyle w:val="4"/>
        <w:spacing w:before="3"/>
        <w:ind w:left="0"/>
        <w:rPr>
          <w:sz w:val="34"/>
        </w:rPr>
      </w:pPr>
    </w:p>
    <w:p>
      <w:pPr>
        <w:pStyle w:val="4"/>
        <w:tabs>
          <w:tab w:val="left" w:pos="10619"/>
        </w:tabs>
        <w:spacing w:line="468" w:lineRule="auto"/>
        <w:ind w:right="2039"/>
      </w:pPr>
      <w:r>
        <w:rPr>
          <w:rFonts w:ascii="Arial" w:eastAsia="Arial"/>
        </w:rPr>
        <w:t>11</w:t>
      </w:r>
      <w:r>
        <w:t>、如果有人处于高压电线意外落地的危险区内，下列（</w:t>
      </w:r>
      <w:r>
        <w:tab/>
      </w:r>
      <w:r>
        <w:t>）种脱离危险区</w:t>
      </w:r>
      <w:r>
        <w:rPr>
          <w:spacing w:val="-18"/>
        </w:rPr>
        <w:t>的</w:t>
      </w:r>
      <w:r>
        <w:t>方法容易发生跨步电压触电。</w:t>
      </w:r>
    </w:p>
    <w:p>
      <w:pPr>
        <w:pStyle w:val="4"/>
        <w:tabs>
          <w:tab w:val="left" w:pos="3000"/>
          <w:tab w:val="left" w:pos="3659"/>
          <w:tab w:val="left" w:pos="5120"/>
          <w:tab w:val="left" w:pos="5799"/>
        </w:tabs>
        <w:spacing w:before="1"/>
      </w:pPr>
      <w:r>
        <w:rPr>
          <w:rFonts w:ascii="Arial" w:eastAsia="Arial"/>
        </w:rPr>
        <w:t>A.</w:t>
      </w:r>
      <w:r>
        <w:rPr>
          <w:rFonts w:ascii="Arial" w:eastAsia="Arial"/>
          <w:spacing w:val="-41"/>
        </w:rPr>
        <w:t xml:space="preserve"> </w:t>
      </w:r>
      <w:r>
        <w:t>并拢双足跳</w:t>
      </w:r>
      <w:r>
        <w:tab/>
      </w:r>
      <w:r>
        <w:rPr>
          <w:rFonts w:ascii="Arial" w:eastAsia="Arial"/>
        </w:rPr>
        <w:t>B.</w:t>
      </w:r>
      <w:r>
        <w:rPr>
          <w:rFonts w:ascii="Arial" w:eastAsia="Arial"/>
        </w:rPr>
        <w:tab/>
      </w:r>
      <w:r>
        <w:t>单足跳</w:t>
      </w:r>
      <w:r>
        <w:tab/>
      </w:r>
      <w:r>
        <w:rPr>
          <w:rFonts w:ascii="Arial" w:eastAsia="Arial"/>
        </w:rPr>
        <w:t>C.</w:t>
      </w:r>
      <w:r>
        <w:rPr>
          <w:rFonts w:ascii="Arial" w:eastAsia="Arial"/>
        </w:rPr>
        <w:tab/>
      </w:r>
      <w:r>
        <w:t>快步跑出</w:t>
      </w:r>
    </w:p>
    <w:p>
      <w:pPr>
        <w:pStyle w:val="4"/>
        <w:spacing w:before="3"/>
        <w:ind w:left="0"/>
        <w:rPr>
          <w:sz w:val="34"/>
        </w:rPr>
      </w:pPr>
    </w:p>
    <w:p>
      <w:pPr>
        <w:pStyle w:val="4"/>
        <w:tabs>
          <w:tab w:val="left" w:pos="9079"/>
        </w:tabs>
        <w:spacing w:before="1"/>
      </w:pPr>
      <w:r>
        <w:rPr>
          <w:rFonts w:ascii="Arial" w:eastAsia="Arial"/>
        </w:rPr>
        <w:t>12</w:t>
      </w:r>
      <w:r>
        <w:t>、目前对我国工人健康威胁最大的职业病是（</w:t>
      </w:r>
      <w:r>
        <w:tab/>
      </w:r>
      <w:r>
        <w:t>）。</w:t>
      </w:r>
    </w:p>
    <w:p>
      <w:pPr>
        <w:pStyle w:val="4"/>
        <w:spacing w:before="2"/>
        <w:ind w:left="0"/>
        <w:rPr>
          <w:sz w:val="34"/>
        </w:rPr>
      </w:pPr>
    </w:p>
    <w:p>
      <w:pPr>
        <w:pStyle w:val="4"/>
        <w:tabs>
          <w:tab w:val="left" w:pos="1840"/>
          <w:tab w:val="left" w:pos="2519"/>
          <w:tab w:val="left" w:pos="3960"/>
          <w:tab w:val="left" w:pos="4639"/>
        </w:tabs>
        <w:spacing w:before="1"/>
      </w:pPr>
      <w:r>
        <w:rPr>
          <w:rFonts w:ascii="Arial" w:eastAsia="Arial"/>
        </w:rPr>
        <w:t>A.</w:t>
      </w:r>
      <w:r>
        <w:rPr>
          <w:rFonts w:ascii="Arial" w:eastAsia="Arial"/>
          <w:spacing w:val="-41"/>
        </w:rPr>
        <w:t xml:space="preserve"> </w:t>
      </w:r>
      <w:r>
        <w:t>尘肺</w:t>
      </w:r>
      <w:r>
        <w:tab/>
      </w:r>
      <w:r>
        <w:rPr>
          <w:rFonts w:ascii="Arial" w:eastAsia="Arial"/>
        </w:rPr>
        <w:t>B.</w:t>
      </w:r>
      <w:r>
        <w:rPr>
          <w:rFonts w:ascii="Arial" w:eastAsia="Arial"/>
        </w:rPr>
        <w:tab/>
      </w:r>
      <w:r>
        <w:t>铅中毒</w:t>
      </w:r>
      <w:r>
        <w:tab/>
      </w:r>
      <w:r>
        <w:rPr>
          <w:rFonts w:ascii="Arial" w:eastAsia="Arial"/>
        </w:rPr>
        <w:t>C.</w:t>
      </w:r>
      <w:r>
        <w:rPr>
          <w:rFonts w:ascii="Arial" w:eastAsia="Arial"/>
        </w:rPr>
        <w:tab/>
      </w:r>
      <w:r>
        <w:t>噪声聋</w:t>
      </w:r>
    </w:p>
    <w:p>
      <w:pPr>
        <w:pStyle w:val="4"/>
        <w:spacing w:before="3"/>
        <w:ind w:left="0"/>
        <w:rPr>
          <w:sz w:val="34"/>
        </w:rPr>
      </w:pPr>
    </w:p>
    <w:p>
      <w:pPr>
        <w:pStyle w:val="4"/>
        <w:tabs>
          <w:tab w:val="left" w:pos="5599"/>
        </w:tabs>
      </w:pPr>
      <w:r>
        <w:rPr>
          <w:rFonts w:ascii="Arial" w:eastAsia="Arial"/>
        </w:rPr>
        <w:t>13</w:t>
      </w:r>
      <w:r>
        <w:t>、在上下班途中，受到（</w:t>
      </w:r>
      <w:r>
        <w:tab/>
      </w:r>
      <w:r>
        <w:t>）责任的交通事故才能认定为工伤。</w:t>
      </w:r>
    </w:p>
    <w:p>
      <w:pPr>
        <w:pStyle w:val="4"/>
        <w:spacing w:before="10"/>
        <w:ind w:left="0"/>
        <w:rPr>
          <w:sz w:val="35"/>
        </w:rPr>
      </w:pPr>
    </w:p>
    <w:p>
      <w:pPr>
        <w:pStyle w:val="4"/>
        <w:tabs>
          <w:tab w:val="left" w:pos="2620"/>
          <w:tab w:val="left" w:pos="3279"/>
          <w:tab w:val="left" w:pos="5520"/>
          <w:tab w:val="left" w:pos="6179"/>
        </w:tabs>
      </w:pPr>
      <w:r>
        <w:rPr>
          <w:rFonts w:ascii="Arial" w:eastAsia="Arial"/>
        </w:rPr>
        <w:t>A.</w:t>
      </w:r>
      <w:r>
        <w:rPr>
          <w:rFonts w:ascii="Arial" w:eastAsia="Arial"/>
          <w:spacing w:val="-41"/>
        </w:rPr>
        <w:t xml:space="preserve"> </w:t>
      </w:r>
      <w:r>
        <w:t>本人主要</w:t>
      </w:r>
      <w:r>
        <w:tab/>
      </w:r>
      <w:r>
        <w:rPr>
          <w:rFonts w:ascii="Arial" w:eastAsia="Arial"/>
        </w:rPr>
        <w:t>B.</w:t>
      </w:r>
      <w:r>
        <w:rPr>
          <w:rFonts w:ascii="Arial" w:eastAsia="Arial"/>
        </w:rPr>
        <w:tab/>
      </w:r>
      <w:r>
        <w:t>非本人主要</w:t>
      </w:r>
      <w:r>
        <w:tab/>
      </w:r>
      <w:r>
        <w:rPr>
          <w:rFonts w:ascii="Arial" w:eastAsia="Arial"/>
        </w:rPr>
        <w:t>C.</w:t>
      </w:r>
      <w:r>
        <w:rPr>
          <w:rFonts w:ascii="Arial" w:eastAsia="Arial"/>
        </w:rPr>
        <w:tab/>
      </w:r>
      <w:r>
        <w:t>本人全部</w:t>
      </w:r>
    </w:p>
    <w:p>
      <w:pPr>
        <w:pStyle w:val="4"/>
        <w:spacing w:before="3"/>
        <w:ind w:left="0"/>
        <w:rPr>
          <w:sz w:val="34"/>
        </w:rPr>
      </w:pPr>
    </w:p>
    <w:p>
      <w:pPr>
        <w:pStyle w:val="4"/>
        <w:tabs>
          <w:tab w:val="left" w:pos="12159"/>
          <w:tab w:val="left" w:pos="13139"/>
        </w:tabs>
      </w:pPr>
      <w:r>
        <w:rPr>
          <w:rFonts w:ascii="Arial" w:eastAsia="Arial"/>
        </w:rPr>
        <w:t>14</w:t>
      </w:r>
      <w:r>
        <w:t>、矿山、建筑施工单位和危险物品的生产、经营、储存单位，应当</w:t>
      </w:r>
      <w:r>
        <w:tab/>
      </w:r>
      <w:r>
        <w:t>（</w:t>
      </w:r>
      <w:r>
        <w:tab/>
      </w:r>
      <w:r>
        <w:t>）。</w:t>
      </w:r>
    </w:p>
    <w:p>
      <w:pPr>
        <w:pStyle w:val="4"/>
        <w:spacing w:before="3"/>
        <w:ind w:left="0"/>
        <w:rPr>
          <w:sz w:val="34"/>
        </w:rPr>
      </w:pPr>
    </w:p>
    <w:p>
      <w:pPr>
        <w:pStyle w:val="8"/>
        <w:numPr>
          <w:ilvl w:val="0"/>
          <w:numId w:val="11"/>
        </w:numPr>
        <w:tabs>
          <w:tab w:val="left" w:pos="780"/>
        </w:tabs>
        <w:spacing w:before="0" w:after="0" w:line="240" w:lineRule="auto"/>
        <w:ind w:left="780" w:right="0" w:hanging="400"/>
        <w:jc w:val="left"/>
        <w:rPr>
          <w:sz w:val="36"/>
        </w:rPr>
      </w:pPr>
      <w:r>
        <w:rPr>
          <w:sz w:val="36"/>
        </w:rPr>
        <w:t>配备专职安全生产管理人员</w:t>
      </w:r>
    </w:p>
    <w:p>
      <w:pPr>
        <w:pStyle w:val="4"/>
        <w:spacing w:before="3"/>
        <w:ind w:left="0"/>
        <w:rPr>
          <w:sz w:val="34"/>
        </w:rPr>
      </w:pPr>
    </w:p>
    <w:p>
      <w:pPr>
        <w:pStyle w:val="8"/>
        <w:numPr>
          <w:ilvl w:val="0"/>
          <w:numId w:val="11"/>
        </w:numPr>
        <w:tabs>
          <w:tab w:val="left" w:pos="780"/>
        </w:tabs>
        <w:spacing w:before="0" w:after="0" w:line="240" w:lineRule="auto"/>
        <w:ind w:left="780" w:right="0" w:hanging="400"/>
        <w:jc w:val="left"/>
        <w:rPr>
          <w:sz w:val="36"/>
        </w:rPr>
      </w:pPr>
      <w:r>
        <w:rPr>
          <w:sz w:val="36"/>
        </w:rPr>
        <w:t>配备兼职安全生产管理人员</w:t>
      </w:r>
    </w:p>
    <w:p>
      <w:pPr>
        <w:pStyle w:val="4"/>
        <w:spacing w:before="11"/>
        <w:ind w:left="0"/>
        <w:rPr>
          <w:sz w:val="35"/>
        </w:rPr>
      </w:pPr>
    </w:p>
    <w:p>
      <w:pPr>
        <w:pStyle w:val="8"/>
        <w:numPr>
          <w:ilvl w:val="0"/>
          <w:numId w:val="11"/>
        </w:numPr>
        <w:tabs>
          <w:tab w:val="left" w:pos="780"/>
        </w:tabs>
        <w:spacing w:before="0" w:after="0" w:line="240" w:lineRule="auto"/>
        <w:ind w:left="780" w:right="0" w:hanging="400"/>
        <w:jc w:val="left"/>
        <w:rPr>
          <w:sz w:val="36"/>
        </w:rPr>
      </w:pPr>
      <w:r>
        <w:rPr>
          <w:sz w:val="36"/>
        </w:rPr>
        <w:t>配备专职或兼职安全生产管理人员</w:t>
      </w:r>
    </w:p>
    <w:p>
      <w:pPr>
        <w:pStyle w:val="4"/>
        <w:spacing w:before="8"/>
        <w:ind w:left="0"/>
        <w:rPr>
          <w:sz w:val="32"/>
        </w:rPr>
      </w:pPr>
    </w:p>
    <w:p>
      <w:pPr>
        <w:pStyle w:val="4"/>
        <w:tabs>
          <w:tab w:val="left" w:pos="2319"/>
        </w:tabs>
        <w:spacing w:before="1" w:line="468" w:lineRule="auto"/>
        <w:ind w:right="2559"/>
      </w:pPr>
      <w:r>
        <w:rPr>
          <w:rFonts w:ascii="Arial" w:hAnsi="Arial" w:eastAsia="Arial"/>
        </w:rPr>
        <w:t>15</w:t>
      </w:r>
      <w:r>
        <w:rPr>
          <w:spacing w:val="-40"/>
        </w:rPr>
        <w:t>、</w:t>
      </w:r>
      <w:r>
        <w:t>“三同时”是指新建、改建、扩建工程项目的劳动安全卫生设施必须与主</w:t>
      </w:r>
      <w:r>
        <w:rPr>
          <w:spacing w:val="-18"/>
        </w:rPr>
        <w:t>体</w:t>
      </w:r>
      <w:r>
        <w:t>工程</w:t>
      </w:r>
      <w:r>
        <w:rPr>
          <w:spacing w:val="80"/>
        </w:rPr>
        <w:t xml:space="preserve"> </w:t>
      </w:r>
      <w:r>
        <w:t>（</w:t>
      </w:r>
      <w:r>
        <w:tab/>
      </w:r>
      <w:r>
        <w:t>）。</w:t>
      </w:r>
    </w:p>
    <w:p>
      <w:pPr>
        <w:pStyle w:val="8"/>
        <w:numPr>
          <w:ilvl w:val="0"/>
          <w:numId w:val="12"/>
        </w:numPr>
        <w:tabs>
          <w:tab w:val="left" w:pos="780"/>
        </w:tabs>
        <w:spacing w:before="21" w:after="0" w:line="240" w:lineRule="auto"/>
        <w:ind w:left="780" w:right="0" w:hanging="400"/>
        <w:jc w:val="left"/>
        <w:rPr>
          <w:sz w:val="36"/>
        </w:rPr>
      </w:pPr>
      <w:r>
        <w:rPr>
          <w:sz w:val="36"/>
        </w:rPr>
        <w:t>同时立项、同时设计、同时验收</w:t>
      </w:r>
    </w:p>
    <w:p>
      <w:pPr>
        <w:pStyle w:val="4"/>
        <w:spacing w:before="8"/>
        <w:ind w:left="0"/>
        <w:rPr>
          <w:sz w:val="32"/>
        </w:rPr>
      </w:pPr>
    </w:p>
    <w:p>
      <w:pPr>
        <w:pStyle w:val="8"/>
        <w:numPr>
          <w:ilvl w:val="0"/>
          <w:numId w:val="12"/>
        </w:numPr>
        <w:tabs>
          <w:tab w:val="left" w:pos="780"/>
        </w:tabs>
        <w:spacing w:before="0" w:after="0" w:line="240" w:lineRule="auto"/>
        <w:ind w:left="780" w:right="0" w:hanging="400"/>
        <w:jc w:val="left"/>
        <w:rPr>
          <w:sz w:val="36"/>
        </w:rPr>
      </w:pPr>
      <w:r>
        <w:rPr>
          <w:sz w:val="36"/>
        </w:rPr>
        <w:t>同时设计、同时施工、同时投入生产和使用</w:t>
      </w:r>
    </w:p>
    <w:p>
      <w:pPr>
        <w:spacing w:after="0" w:line="240" w:lineRule="auto"/>
        <w:jc w:val="left"/>
        <w:rPr>
          <w:sz w:val="36"/>
        </w:rPr>
        <w:sectPr>
          <w:pgSz w:w="19120" w:h="27060"/>
          <w:pgMar w:top="2480" w:right="1080" w:bottom="280" w:left="2500" w:header="720" w:footer="720" w:gutter="0"/>
          <w:cols w:space="720" w:num="1"/>
        </w:sectPr>
      </w:pPr>
    </w:p>
    <w:p>
      <w:pPr>
        <w:pStyle w:val="8"/>
        <w:numPr>
          <w:ilvl w:val="0"/>
          <w:numId w:val="12"/>
        </w:numPr>
        <w:tabs>
          <w:tab w:val="left" w:pos="780"/>
        </w:tabs>
        <w:spacing w:before="100" w:after="0" w:line="240" w:lineRule="auto"/>
        <w:ind w:left="780" w:right="0" w:hanging="400"/>
        <w:jc w:val="left"/>
        <w:rPr>
          <w:sz w:val="36"/>
        </w:rPr>
      </w:pPr>
      <w:r>
        <w:rPr>
          <w:sz w:val="36"/>
        </w:rPr>
        <w:t>同时设计、同时施工、同时验收</w:t>
      </w:r>
    </w:p>
    <w:p>
      <w:pPr>
        <w:pStyle w:val="4"/>
        <w:spacing w:before="3"/>
        <w:ind w:left="0"/>
        <w:rPr>
          <w:sz w:val="34"/>
        </w:rPr>
      </w:pPr>
    </w:p>
    <w:p>
      <w:pPr>
        <w:pStyle w:val="4"/>
        <w:tabs>
          <w:tab w:val="left" w:pos="9079"/>
        </w:tabs>
      </w:pPr>
      <w:r>
        <w:rPr>
          <w:rFonts w:ascii="Arial" w:eastAsia="Arial"/>
        </w:rPr>
        <w:t>16</w:t>
      </w:r>
      <w:r>
        <w:t>、下列属于使用劳动防护用品的一般要求是（</w:t>
      </w:r>
      <w:r>
        <w:tab/>
      </w:r>
      <w:r>
        <w:t>）。</w:t>
      </w:r>
    </w:p>
    <w:p>
      <w:pPr>
        <w:pStyle w:val="4"/>
        <w:spacing w:before="3"/>
        <w:ind w:left="0"/>
        <w:rPr>
          <w:sz w:val="34"/>
        </w:rPr>
      </w:pPr>
    </w:p>
    <w:p>
      <w:pPr>
        <w:pStyle w:val="8"/>
        <w:numPr>
          <w:ilvl w:val="0"/>
          <w:numId w:val="13"/>
        </w:numPr>
        <w:tabs>
          <w:tab w:val="left" w:pos="780"/>
        </w:tabs>
        <w:spacing w:before="0" w:after="0" w:line="240" w:lineRule="auto"/>
        <w:ind w:left="780" w:right="0" w:hanging="400"/>
        <w:jc w:val="left"/>
        <w:rPr>
          <w:sz w:val="36"/>
        </w:rPr>
      </w:pPr>
      <w:r>
        <w:rPr>
          <w:sz w:val="36"/>
        </w:rPr>
        <w:t>使用前应首先做一次外观检查</w:t>
      </w:r>
    </w:p>
    <w:p>
      <w:pPr>
        <w:pStyle w:val="4"/>
        <w:spacing w:before="3"/>
        <w:ind w:left="0"/>
        <w:rPr>
          <w:sz w:val="34"/>
        </w:rPr>
      </w:pPr>
    </w:p>
    <w:p>
      <w:pPr>
        <w:pStyle w:val="8"/>
        <w:numPr>
          <w:ilvl w:val="0"/>
          <w:numId w:val="13"/>
        </w:numPr>
        <w:tabs>
          <w:tab w:val="left" w:pos="780"/>
        </w:tabs>
        <w:spacing w:before="0" w:after="0" w:line="240" w:lineRule="auto"/>
        <w:ind w:left="780" w:right="0" w:hanging="400"/>
        <w:jc w:val="left"/>
        <w:rPr>
          <w:sz w:val="36"/>
        </w:rPr>
      </w:pPr>
      <w:r>
        <w:rPr>
          <w:sz w:val="36"/>
        </w:rPr>
        <w:t>无期限地使用劳动防护用品</w:t>
      </w:r>
    </w:p>
    <w:p>
      <w:pPr>
        <w:pStyle w:val="4"/>
        <w:spacing w:before="3"/>
        <w:ind w:left="0"/>
        <w:rPr>
          <w:sz w:val="34"/>
        </w:rPr>
      </w:pPr>
    </w:p>
    <w:p>
      <w:pPr>
        <w:pStyle w:val="8"/>
        <w:numPr>
          <w:ilvl w:val="0"/>
          <w:numId w:val="13"/>
        </w:numPr>
        <w:tabs>
          <w:tab w:val="left" w:pos="780"/>
        </w:tabs>
        <w:spacing w:before="0" w:after="0" w:line="240" w:lineRule="auto"/>
        <w:ind w:left="780" w:right="0" w:hanging="400"/>
        <w:jc w:val="left"/>
        <w:rPr>
          <w:sz w:val="36"/>
        </w:rPr>
      </w:pPr>
      <w:r>
        <w:rPr>
          <w:sz w:val="36"/>
        </w:rPr>
        <w:t>使用前要做全面检查</w:t>
      </w:r>
    </w:p>
    <w:p>
      <w:pPr>
        <w:pStyle w:val="4"/>
        <w:spacing w:before="3"/>
        <w:ind w:left="0"/>
        <w:rPr>
          <w:sz w:val="34"/>
        </w:rPr>
      </w:pPr>
    </w:p>
    <w:p>
      <w:pPr>
        <w:pStyle w:val="4"/>
        <w:tabs>
          <w:tab w:val="left" w:pos="2119"/>
        </w:tabs>
        <w:spacing w:line="468" w:lineRule="auto"/>
        <w:ind w:right="2619"/>
      </w:pPr>
      <w:r>
        <w:rPr>
          <w:rFonts w:ascii="Arial" w:eastAsia="Arial"/>
        </w:rPr>
        <w:t>17</w:t>
      </w:r>
      <w:r>
        <w:t>、（</w:t>
      </w:r>
      <w:r>
        <w:tab/>
      </w:r>
      <w:r>
        <w:t>）必须接受专门的培训，经考试合格取得特种作业操作资格证书的</w:t>
      </w:r>
      <w:r>
        <w:rPr>
          <w:spacing w:val="-18"/>
        </w:rPr>
        <w:t xml:space="preserve">， </w:t>
      </w:r>
      <w:r>
        <w:t>方可上岗作业。</w:t>
      </w:r>
    </w:p>
    <w:p>
      <w:pPr>
        <w:pStyle w:val="4"/>
        <w:tabs>
          <w:tab w:val="left" w:pos="2620"/>
          <w:tab w:val="left" w:pos="3279"/>
          <w:tab w:val="left" w:pos="4740"/>
          <w:tab w:val="left" w:pos="5399"/>
        </w:tabs>
        <w:spacing w:before="1"/>
      </w:pPr>
      <w:r>
        <w:rPr>
          <w:rFonts w:ascii="Arial" w:eastAsia="Arial"/>
        </w:rPr>
        <w:t>A.</w:t>
      </w:r>
      <w:r>
        <w:rPr>
          <w:rFonts w:ascii="Arial" w:eastAsia="Arial"/>
          <w:spacing w:val="-41"/>
        </w:rPr>
        <w:t xml:space="preserve"> </w:t>
      </w:r>
      <w:r>
        <w:t>岗位工人</w:t>
      </w:r>
      <w:r>
        <w:tab/>
      </w:r>
      <w:r>
        <w:rPr>
          <w:rFonts w:ascii="Arial" w:eastAsia="Arial"/>
        </w:rPr>
        <w:t>B.</w:t>
      </w:r>
      <w:r>
        <w:rPr>
          <w:rFonts w:ascii="Arial" w:eastAsia="Arial"/>
        </w:rPr>
        <w:tab/>
      </w:r>
      <w:r>
        <w:t>班组长</w:t>
      </w:r>
      <w:r>
        <w:tab/>
      </w:r>
      <w:r>
        <w:rPr>
          <w:rFonts w:ascii="Arial" w:eastAsia="Arial"/>
        </w:rPr>
        <w:t>C.</w:t>
      </w:r>
      <w:r>
        <w:rPr>
          <w:rFonts w:ascii="Arial" w:eastAsia="Arial"/>
        </w:rPr>
        <w:tab/>
      </w:r>
      <w:r>
        <w:t>特种作业人员</w:t>
      </w:r>
    </w:p>
    <w:p>
      <w:pPr>
        <w:pStyle w:val="4"/>
        <w:spacing w:before="3"/>
        <w:ind w:left="0"/>
        <w:rPr>
          <w:sz w:val="34"/>
        </w:rPr>
      </w:pPr>
    </w:p>
    <w:p>
      <w:pPr>
        <w:pStyle w:val="4"/>
        <w:tabs>
          <w:tab w:val="left" w:pos="4819"/>
        </w:tabs>
        <w:spacing w:before="1"/>
      </w:pPr>
      <w:r>
        <w:rPr>
          <w:rFonts w:ascii="Arial" w:eastAsia="Arial"/>
        </w:rPr>
        <w:t>18</w:t>
      </w:r>
      <w:r>
        <w:t>、生产经营单位的（</w:t>
      </w:r>
      <w:r>
        <w:tab/>
      </w:r>
      <w:r>
        <w:t>）是本单位安全生产第一责任人。</w:t>
      </w:r>
    </w:p>
    <w:p>
      <w:pPr>
        <w:pStyle w:val="4"/>
        <w:spacing w:before="3"/>
        <w:ind w:left="0"/>
        <w:rPr>
          <w:sz w:val="34"/>
        </w:rPr>
      </w:pPr>
    </w:p>
    <w:p>
      <w:pPr>
        <w:pStyle w:val="4"/>
        <w:tabs>
          <w:tab w:val="left" w:pos="3400"/>
          <w:tab w:val="left" w:pos="4059"/>
          <w:tab w:val="left" w:pos="6280"/>
          <w:tab w:val="left" w:pos="6959"/>
        </w:tabs>
      </w:pPr>
      <w:r>
        <w:rPr>
          <w:rFonts w:ascii="Arial" w:eastAsia="Arial"/>
        </w:rPr>
        <w:t>A.</w:t>
      </w:r>
      <w:r>
        <w:rPr>
          <w:rFonts w:ascii="Arial" w:eastAsia="Arial"/>
          <w:spacing w:val="-41"/>
        </w:rPr>
        <w:t xml:space="preserve"> </w:t>
      </w:r>
      <w:r>
        <w:t>安全管理人员</w:t>
      </w:r>
      <w:r>
        <w:tab/>
      </w:r>
      <w:r>
        <w:rPr>
          <w:rFonts w:ascii="Arial" w:eastAsia="Arial"/>
        </w:rPr>
        <w:t>B.</w:t>
      </w:r>
      <w:r>
        <w:rPr>
          <w:rFonts w:ascii="Arial" w:eastAsia="Arial"/>
        </w:rPr>
        <w:tab/>
      </w:r>
      <w:r>
        <w:t>主要负责人</w:t>
      </w:r>
      <w:r>
        <w:tab/>
      </w:r>
      <w:r>
        <w:rPr>
          <w:rFonts w:ascii="Arial" w:eastAsia="Arial"/>
        </w:rPr>
        <w:t>C.</w:t>
      </w:r>
      <w:r>
        <w:rPr>
          <w:rFonts w:ascii="Arial" w:eastAsia="Arial"/>
        </w:rPr>
        <w:tab/>
      </w:r>
      <w:r>
        <w:t>班组长</w:t>
      </w:r>
    </w:p>
    <w:p>
      <w:pPr>
        <w:pStyle w:val="4"/>
        <w:spacing w:before="3"/>
        <w:ind w:left="0"/>
        <w:rPr>
          <w:sz w:val="34"/>
        </w:rPr>
      </w:pPr>
    </w:p>
    <w:p>
      <w:pPr>
        <w:pStyle w:val="4"/>
        <w:tabs>
          <w:tab w:val="left" w:pos="2119"/>
        </w:tabs>
        <w:spacing w:line="468" w:lineRule="auto"/>
        <w:ind w:right="2619"/>
      </w:pPr>
      <w:r>
        <w:rPr>
          <w:rFonts w:ascii="Arial" w:eastAsia="Arial"/>
        </w:rPr>
        <w:t>19</w:t>
      </w:r>
      <w:r>
        <w:t>、（</w:t>
      </w:r>
      <w:r>
        <w:tab/>
      </w:r>
      <w:r>
        <w:t>）是生产经营单位各项安全生产规章制度的核心，同时也是生产经</w:t>
      </w:r>
      <w:r>
        <w:rPr>
          <w:spacing w:val="-18"/>
        </w:rPr>
        <w:t>营</w:t>
      </w:r>
      <w:r>
        <w:t>单位最基本的安全管理制度。</w:t>
      </w:r>
    </w:p>
    <w:p>
      <w:pPr>
        <w:pStyle w:val="4"/>
        <w:tabs>
          <w:tab w:val="left" w:pos="3780"/>
          <w:tab w:val="left" w:pos="4439"/>
          <w:tab w:val="left" w:pos="8900"/>
        </w:tabs>
        <w:spacing w:before="1"/>
      </w:pPr>
      <w:r>
        <w:rPr>
          <w:rFonts w:ascii="Arial" w:eastAsia="Arial"/>
        </w:rPr>
        <w:t>A.</w:t>
      </w:r>
      <w:r>
        <w:rPr>
          <w:rFonts w:ascii="Arial" w:eastAsia="Arial"/>
          <w:spacing w:val="-41"/>
        </w:rPr>
        <w:t xml:space="preserve"> </w:t>
      </w:r>
      <w:r>
        <w:t>安全生产责任制</w:t>
      </w:r>
      <w:r>
        <w:tab/>
      </w:r>
      <w:r>
        <w:rPr>
          <w:rFonts w:ascii="Arial" w:eastAsia="Arial"/>
        </w:rPr>
        <w:t>B.</w:t>
      </w:r>
      <w:r>
        <w:rPr>
          <w:rFonts w:ascii="Arial" w:eastAsia="Arial"/>
        </w:rPr>
        <w:tab/>
      </w:r>
      <w:r>
        <w:t>主要负责人全面负责制度</w:t>
      </w:r>
      <w:r>
        <w:tab/>
      </w:r>
      <w:r>
        <w:rPr>
          <w:rFonts w:ascii="Arial" w:eastAsia="Arial"/>
        </w:rPr>
        <w:t>C.</w:t>
      </w:r>
      <w:r>
        <w:rPr>
          <w:rFonts w:ascii="Arial" w:eastAsia="Arial"/>
          <w:spacing w:val="98"/>
        </w:rPr>
        <w:t xml:space="preserve"> </w:t>
      </w:r>
      <w:r>
        <w:t>安全生产教育培训制度</w:t>
      </w:r>
    </w:p>
    <w:p>
      <w:pPr>
        <w:pStyle w:val="4"/>
        <w:spacing w:before="3"/>
        <w:ind w:left="0"/>
        <w:rPr>
          <w:sz w:val="34"/>
        </w:rPr>
      </w:pPr>
    </w:p>
    <w:p>
      <w:pPr>
        <w:pStyle w:val="4"/>
        <w:tabs>
          <w:tab w:val="left" w:pos="12939"/>
        </w:tabs>
      </w:pPr>
      <w:r>
        <w:rPr>
          <w:rFonts w:ascii="Arial" w:eastAsia="Arial"/>
        </w:rPr>
        <w:t>20</w:t>
      </w:r>
      <w:r>
        <w:t>、危险化学品重大危险源的辨识依据是危险化学品的危险特性及其（</w:t>
      </w:r>
      <w:r>
        <w:tab/>
      </w:r>
      <w:r>
        <w:t>）。</w:t>
      </w:r>
    </w:p>
    <w:p>
      <w:pPr>
        <w:pStyle w:val="4"/>
        <w:spacing w:before="3"/>
        <w:ind w:left="0"/>
        <w:rPr>
          <w:sz w:val="34"/>
        </w:rPr>
      </w:pPr>
    </w:p>
    <w:p>
      <w:pPr>
        <w:pStyle w:val="4"/>
        <w:tabs>
          <w:tab w:val="left" w:pos="1840"/>
          <w:tab w:val="left" w:pos="2519"/>
          <w:tab w:val="left" w:pos="3580"/>
          <w:tab w:val="left" w:pos="4239"/>
        </w:tabs>
      </w:pPr>
      <w:r>
        <w:rPr>
          <w:rFonts w:ascii="Arial" w:eastAsia="Arial"/>
        </w:rPr>
        <w:t>A.</w:t>
      </w:r>
      <w:r>
        <w:rPr>
          <w:rFonts w:ascii="Arial" w:eastAsia="Arial"/>
          <w:spacing w:val="-41"/>
        </w:rPr>
        <w:t xml:space="preserve"> </w:t>
      </w:r>
      <w:r>
        <w:t>数量</w:t>
      </w:r>
      <w:r>
        <w:tab/>
      </w:r>
      <w:r>
        <w:rPr>
          <w:rFonts w:ascii="Arial" w:eastAsia="Arial"/>
        </w:rPr>
        <w:t>B.</w:t>
      </w:r>
      <w:r>
        <w:rPr>
          <w:rFonts w:ascii="Arial" w:eastAsia="Arial"/>
        </w:rPr>
        <w:tab/>
      </w:r>
      <w:r>
        <w:t>体积</w:t>
      </w:r>
      <w:r>
        <w:tab/>
      </w:r>
      <w:r>
        <w:rPr>
          <w:rFonts w:ascii="Arial" w:eastAsia="Arial"/>
        </w:rPr>
        <w:t>C.</w:t>
      </w:r>
      <w:r>
        <w:rPr>
          <w:rFonts w:ascii="Arial" w:eastAsia="Arial"/>
        </w:rPr>
        <w:tab/>
      </w:r>
      <w:r>
        <w:t>质量</w:t>
      </w:r>
    </w:p>
    <w:p>
      <w:pPr>
        <w:pStyle w:val="4"/>
        <w:spacing w:before="10"/>
        <w:ind w:left="0"/>
        <w:rPr>
          <w:sz w:val="35"/>
        </w:rPr>
      </w:pPr>
    </w:p>
    <w:p>
      <w:pPr>
        <w:pStyle w:val="4"/>
        <w:tabs>
          <w:tab w:val="left" w:pos="3279"/>
          <w:tab w:val="left" w:pos="4239"/>
          <w:tab w:val="left" w:pos="10699"/>
        </w:tabs>
        <w:spacing w:before="1" w:line="468" w:lineRule="auto"/>
        <w:ind w:right="1839"/>
      </w:pPr>
      <w:r>
        <w:rPr>
          <w:rFonts w:ascii="Arial" w:eastAsia="Arial"/>
        </w:rPr>
        <w:t>21</w:t>
      </w:r>
      <w:r>
        <w:rPr>
          <w:spacing w:val="-40"/>
        </w:rPr>
        <w:t>、</w:t>
      </w:r>
      <w:r>
        <w:t>生产经营单位应当对从业人员进行安全生产教育和培训。</w:t>
      </w:r>
      <w:r>
        <w:tab/>
      </w:r>
      <w:r>
        <w:t>一般情况下，</w:t>
      </w:r>
      <w:r>
        <w:rPr>
          <w:spacing w:val="-60"/>
        </w:rPr>
        <w:t xml:space="preserve"> </w:t>
      </w:r>
      <w:r>
        <w:t>对</w:t>
      </w:r>
      <w:r>
        <w:rPr>
          <w:spacing w:val="-18"/>
        </w:rPr>
        <w:t>新</w:t>
      </w:r>
      <w:r>
        <w:t>从业人员要进行</w:t>
      </w:r>
      <w:r>
        <w:tab/>
      </w:r>
      <w:r>
        <w:t>（</w:t>
      </w:r>
      <w:r>
        <w:tab/>
      </w:r>
      <w:r>
        <w:t>）安全生产教育培训。</w:t>
      </w:r>
    </w:p>
    <w:p>
      <w:pPr>
        <w:pStyle w:val="4"/>
        <w:tabs>
          <w:tab w:val="left" w:pos="3100"/>
          <w:tab w:val="left" w:pos="3859"/>
          <w:tab w:val="left" w:pos="7640"/>
          <w:tab w:val="left" w:pos="8299"/>
        </w:tabs>
        <w:spacing w:before="1"/>
      </w:pPr>
      <w:r>
        <w:rPr>
          <w:rFonts w:ascii="Arial" w:eastAsia="Arial"/>
        </w:rPr>
        <w:t>A.</w:t>
      </w:r>
      <w:r>
        <w:rPr>
          <w:rFonts w:ascii="Arial" w:eastAsia="Arial"/>
          <w:spacing w:val="-41"/>
        </w:rPr>
        <w:t xml:space="preserve"> </w:t>
      </w:r>
      <w:r>
        <w:t>一级即厂级</w:t>
      </w:r>
      <w:r>
        <w:tab/>
      </w:r>
      <w:r>
        <w:rPr>
          <w:rFonts w:ascii="Arial" w:eastAsia="Arial"/>
        </w:rPr>
        <w:t>B.</w:t>
      </w:r>
      <w:r>
        <w:rPr>
          <w:rFonts w:ascii="Arial" w:eastAsia="Arial"/>
        </w:rPr>
        <w:tab/>
      </w:r>
      <w:r>
        <w:t>二级即厂级和班组级</w:t>
      </w:r>
      <w:r>
        <w:tab/>
      </w:r>
      <w:r>
        <w:rPr>
          <w:rFonts w:ascii="Arial" w:eastAsia="Arial"/>
        </w:rPr>
        <w:t>C.</w:t>
      </w:r>
      <w:r>
        <w:rPr>
          <w:rFonts w:ascii="Arial" w:eastAsia="Arial"/>
        </w:rPr>
        <w:tab/>
      </w:r>
      <w:r>
        <w:t>三级即厂级、车间级和班组级</w:t>
      </w:r>
    </w:p>
    <w:p>
      <w:pPr>
        <w:pStyle w:val="4"/>
        <w:spacing w:before="3"/>
        <w:ind w:left="0"/>
        <w:rPr>
          <w:sz w:val="34"/>
        </w:rPr>
      </w:pPr>
    </w:p>
    <w:p>
      <w:pPr>
        <w:pStyle w:val="4"/>
        <w:tabs>
          <w:tab w:val="left" w:pos="5019"/>
          <w:tab w:val="left" w:pos="9459"/>
        </w:tabs>
      </w:pPr>
      <w:r>
        <w:rPr>
          <w:rFonts w:ascii="Arial" w:eastAsia="Arial"/>
        </w:rPr>
        <w:t>22</w:t>
      </w:r>
      <w:r>
        <w:t>、国家对危险化学品经营</w:t>
      </w:r>
      <w:r>
        <w:tab/>
      </w:r>
      <w:r>
        <w:rPr>
          <w:rFonts w:ascii="Arial" w:eastAsia="Arial"/>
        </w:rPr>
        <w:t>(</w:t>
      </w:r>
      <w:r>
        <w:rPr>
          <w:rFonts w:ascii="Arial" w:eastAsia="Arial"/>
          <w:spacing w:val="-20"/>
        </w:rPr>
        <w:t xml:space="preserve"> </w:t>
      </w:r>
      <w:r>
        <w:t>包括仓储经营</w:t>
      </w:r>
      <w:r>
        <w:rPr>
          <w:spacing w:val="-20"/>
        </w:rPr>
        <w:t xml:space="preserve"> </w:t>
      </w:r>
      <w:r>
        <w:rPr>
          <w:rFonts w:ascii="Arial" w:eastAsia="Arial"/>
        </w:rPr>
        <w:t>)</w:t>
      </w:r>
      <w:r>
        <w:rPr>
          <w:rFonts w:ascii="Arial" w:eastAsia="Arial"/>
          <w:spacing w:val="-40"/>
        </w:rPr>
        <w:t xml:space="preserve"> </w:t>
      </w:r>
      <w:r>
        <w:t>实行（</w:t>
      </w:r>
      <w:r>
        <w:tab/>
      </w:r>
      <w:r>
        <w:t>）制度。</w:t>
      </w:r>
    </w:p>
    <w:p>
      <w:pPr>
        <w:pStyle w:val="4"/>
        <w:spacing w:before="3"/>
        <w:ind w:left="0"/>
        <w:rPr>
          <w:sz w:val="34"/>
        </w:rPr>
      </w:pPr>
    </w:p>
    <w:p>
      <w:pPr>
        <w:pStyle w:val="4"/>
        <w:tabs>
          <w:tab w:val="left" w:pos="1840"/>
          <w:tab w:val="left" w:pos="2519"/>
          <w:tab w:val="left" w:pos="3580"/>
          <w:tab w:val="left" w:pos="4239"/>
        </w:tabs>
      </w:pPr>
      <w:r>
        <w:rPr>
          <w:rFonts w:ascii="Arial" w:eastAsia="Arial"/>
        </w:rPr>
        <w:t>A.</w:t>
      </w:r>
      <w:r>
        <w:rPr>
          <w:rFonts w:ascii="Arial" w:eastAsia="Arial"/>
          <w:spacing w:val="-41"/>
        </w:rPr>
        <w:t xml:space="preserve"> </w:t>
      </w:r>
      <w:r>
        <w:t>准入</w:t>
      </w:r>
      <w:r>
        <w:tab/>
      </w:r>
      <w:r>
        <w:rPr>
          <w:rFonts w:ascii="Arial" w:eastAsia="Arial"/>
        </w:rPr>
        <w:t>B.</w:t>
      </w:r>
      <w:r>
        <w:rPr>
          <w:rFonts w:ascii="Arial" w:eastAsia="Arial"/>
        </w:rPr>
        <w:tab/>
      </w:r>
      <w:r>
        <w:t>许可</w:t>
      </w:r>
      <w:r>
        <w:tab/>
      </w:r>
      <w:r>
        <w:rPr>
          <w:rFonts w:ascii="Arial" w:eastAsia="Arial"/>
        </w:rPr>
        <w:t>C.</w:t>
      </w:r>
      <w:r>
        <w:rPr>
          <w:rFonts w:ascii="Arial" w:eastAsia="Arial"/>
        </w:rPr>
        <w:tab/>
      </w:r>
      <w:r>
        <w:t>登记</w:t>
      </w:r>
    </w:p>
    <w:p>
      <w:pPr>
        <w:pStyle w:val="4"/>
        <w:spacing w:before="3"/>
        <w:ind w:left="0"/>
        <w:rPr>
          <w:sz w:val="34"/>
        </w:rPr>
      </w:pPr>
    </w:p>
    <w:p>
      <w:pPr>
        <w:pStyle w:val="4"/>
        <w:tabs>
          <w:tab w:val="left" w:pos="6379"/>
        </w:tabs>
        <w:spacing w:line="458" w:lineRule="auto"/>
        <w:ind w:right="2559"/>
      </w:pPr>
      <w:r>
        <w:rPr>
          <w:rFonts w:ascii="Arial" w:eastAsia="Arial"/>
        </w:rPr>
        <w:t>23</w:t>
      </w:r>
      <w:r>
        <w:rPr>
          <w:spacing w:val="-40"/>
        </w:rPr>
        <w:t>、</w:t>
      </w:r>
      <w:r>
        <w:t>《安全生产法》规定，生产经营单位采用新工艺、新技术、新材料或者使</w:t>
      </w:r>
      <w:r>
        <w:rPr>
          <w:spacing w:val="-18"/>
        </w:rPr>
        <w:t>用</w:t>
      </w:r>
      <w:r>
        <w:t>新设备时，应对从业人员进行（</w:t>
      </w:r>
      <w:r>
        <w:tab/>
      </w:r>
      <w:r>
        <w:t>）的安全生产教育和培训。</w:t>
      </w:r>
    </w:p>
    <w:p>
      <w:pPr>
        <w:pStyle w:val="4"/>
        <w:tabs>
          <w:tab w:val="left" w:pos="2240"/>
          <w:tab w:val="left" w:pos="2899"/>
          <w:tab w:val="left" w:pos="4360"/>
          <w:tab w:val="left" w:pos="5019"/>
        </w:tabs>
        <w:spacing w:before="38"/>
      </w:pPr>
      <w:r>
        <w:rPr>
          <w:rFonts w:ascii="Arial" w:eastAsia="Arial"/>
        </w:rPr>
        <w:t>A.</w:t>
      </w:r>
      <w:r>
        <w:rPr>
          <w:rFonts w:ascii="Arial" w:eastAsia="Arial"/>
          <w:spacing w:val="-41"/>
        </w:rPr>
        <w:t xml:space="preserve"> </w:t>
      </w:r>
      <w:r>
        <w:t>班组级</w:t>
      </w:r>
      <w:r>
        <w:tab/>
      </w:r>
      <w:r>
        <w:rPr>
          <w:rFonts w:ascii="Arial" w:eastAsia="Arial"/>
        </w:rPr>
        <w:t>B.</w:t>
      </w:r>
      <w:r>
        <w:rPr>
          <w:rFonts w:ascii="Arial" w:eastAsia="Arial"/>
        </w:rPr>
        <w:tab/>
      </w:r>
      <w:r>
        <w:t>车间级</w:t>
      </w:r>
      <w:r>
        <w:tab/>
      </w:r>
      <w:r>
        <w:rPr>
          <w:rFonts w:ascii="Arial" w:eastAsia="Arial"/>
        </w:rPr>
        <w:t>C.</w:t>
      </w:r>
      <w:r>
        <w:rPr>
          <w:rFonts w:ascii="Arial" w:eastAsia="Arial"/>
        </w:rPr>
        <w:tab/>
      </w:r>
      <w:r>
        <w:t>专门</w:t>
      </w:r>
    </w:p>
    <w:p>
      <w:pPr>
        <w:spacing w:after="0"/>
        <w:sectPr>
          <w:pgSz w:w="19120" w:h="27060"/>
          <w:pgMar w:top="2620" w:right="1080" w:bottom="280" w:left="2500" w:header="720" w:footer="720" w:gutter="0"/>
          <w:cols w:space="720" w:num="1"/>
        </w:sectPr>
      </w:pPr>
    </w:p>
    <w:p>
      <w:pPr>
        <w:pStyle w:val="4"/>
        <w:tabs>
          <w:tab w:val="left" w:pos="8699"/>
        </w:tabs>
        <w:spacing w:before="100" w:line="468" w:lineRule="auto"/>
        <w:ind w:right="2159"/>
      </w:pPr>
      <w:r>
        <w:rPr>
          <w:rFonts w:ascii="Arial" w:eastAsia="Arial"/>
        </w:rPr>
        <w:t>24</w:t>
      </w:r>
      <w:r>
        <w:t>、根据国家规定，凡在坠落高度离基准面（</w:t>
      </w:r>
      <w:r>
        <w:tab/>
      </w:r>
      <w:r>
        <w:t>）以上有可能坠落的高处进</w:t>
      </w:r>
      <w:r>
        <w:rPr>
          <w:spacing w:val="-18"/>
        </w:rPr>
        <w:t>行</w:t>
      </w:r>
      <w:r>
        <w:t>的作业，均称为高处作业。</w:t>
      </w:r>
    </w:p>
    <w:p>
      <w:pPr>
        <w:pStyle w:val="4"/>
        <w:tabs>
          <w:tab w:val="left" w:pos="1620"/>
          <w:tab w:val="left" w:pos="2760"/>
        </w:tabs>
        <w:spacing w:before="23"/>
        <w:ind w:left="480"/>
        <w:rPr>
          <w:rFonts w:ascii="Arial"/>
        </w:rPr>
      </w:pPr>
      <w:r>
        <w:rPr>
          <w:rFonts w:ascii="Arial"/>
        </w:rPr>
        <w:t>A.2m</w:t>
      </w:r>
      <w:r>
        <w:rPr>
          <w:rFonts w:ascii="Arial"/>
        </w:rPr>
        <w:tab/>
      </w:r>
      <w:r>
        <w:rPr>
          <w:rFonts w:ascii="Arial"/>
        </w:rPr>
        <w:t>B.3m</w:t>
      </w:r>
      <w:r>
        <w:rPr>
          <w:rFonts w:ascii="Arial"/>
        </w:rPr>
        <w:tab/>
      </w:r>
      <w:r>
        <w:rPr>
          <w:rFonts w:ascii="Arial"/>
        </w:rPr>
        <w:t>C.4m</w:t>
      </w:r>
    </w:p>
    <w:p>
      <w:pPr>
        <w:pStyle w:val="4"/>
        <w:spacing w:before="4"/>
        <w:ind w:left="0"/>
        <w:rPr>
          <w:rFonts w:ascii="Arial"/>
          <w:sz w:val="40"/>
        </w:rPr>
      </w:pPr>
    </w:p>
    <w:p>
      <w:pPr>
        <w:pStyle w:val="4"/>
        <w:tabs>
          <w:tab w:val="left" w:pos="7139"/>
        </w:tabs>
      </w:pPr>
      <w:r>
        <w:rPr>
          <w:rFonts w:ascii="Arial" w:eastAsia="Arial"/>
        </w:rPr>
        <w:t>25</w:t>
      </w:r>
      <w:r>
        <w:t>、高温场所为防止中暑，应多饮（</w:t>
      </w:r>
      <w:r>
        <w:tab/>
      </w:r>
      <w:r>
        <w:t>）最好。</w:t>
      </w:r>
    </w:p>
    <w:p>
      <w:pPr>
        <w:pStyle w:val="4"/>
        <w:spacing w:before="3"/>
        <w:ind w:left="0"/>
        <w:rPr>
          <w:sz w:val="34"/>
        </w:rPr>
      </w:pPr>
    </w:p>
    <w:p>
      <w:pPr>
        <w:pStyle w:val="4"/>
        <w:tabs>
          <w:tab w:val="left" w:pos="2240"/>
          <w:tab w:val="left" w:pos="2899"/>
          <w:tab w:val="left" w:pos="3960"/>
          <w:tab w:val="left" w:pos="4639"/>
        </w:tabs>
      </w:pPr>
      <w:r>
        <w:rPr>
          <w:rFonts w:ascii="Arial" w:eastAsia="Arial"/>
        </w:rPr>
        <w:t>A.</w:t>
      </w:r>
      <w:r>
        <w:rPr>
          <w:rFonts w:ascii="Arial" w:eastAsia="Arial"/>
          <w:spacing w:val="-41"/>
        </w:rPr>
        <w:t xml:space="preserve"> </w:t>
      </w:r>
      <w:r>
        <w:t>纯净水</w:t>
      </w:r>
      <w:r>
        <w:tab/>
      </w:r>
      <w:r>
        <w:rPr>
          <w:rFonts w:ascii="Arial" w:eastAsia="Arial"/>
        </w:rPr>
        <w:t>B.</w:t>
      </w:r>
      <w:r>
        <w:rPr>
          <w:rFonts w:ascii="Arial" w:eastAsia="Arial"/>
        </w:rPr>
        <w:tab/>
      </w:r>
      <w:r>
        <w:t>汽水</w:t>
      </w:r>
      <w:r>
        <w:tab/>
      </w:r>
      <w:r>
        <w:rPr>
          <w:rFonts w:ascii="Arial" w:eastAsia="Arial"/>
        </w:rPr>
        <w:t>C.</w:t>
      </w:r>
      <w:r>
        <w:rPr>
          <w:rFonts w:ascii="Arial" w:eastAsia="Arial"/>
        </w:rPr>
        <w:tab/>
      </w:r>
      <w:r>
        <w:t>含盐清凉饮料</w:t>
      </w:r>
    </w:p>
    <w:p>
      <w:pPr>
        <w:pStyle w:val="4"/>
        <w:ind w:left="0"/>
        <w:rPr>
          <w:sz w:val="42"/>
        </w:rPr>
      </w:pPr>
    </w:p>
    <w:p>
      <w:pPr>
        <w:pStyle w:val="4"/>
        <w:spacing w:before="6"/>
        <w:ind w:left="0"/>
        <w:rPr>
          <w:sz w:val="62"/>
        </w:rPr>
      </w:pPr>
    </w:p>
    <w:p>
      <w:pPr>
        <w:pStyle w:val="4"/>
        <w:tabs>
          <w:tab w:val="left" w:pos="2319"/>
          <w:tab w:val="left" w:pos="4439"/>
          <w:tab w:val="left" w:pos="6759"/>
        </w:tabs>
        <w:spacing w:line="468" w:lineRule="auto"/>
        <w:ind w:right="7339"/>
      </w:pPr>
      <w:r>
        <w:rPr>
          <w:rFonts w:ascii="Arial" w:eastAsia="Arial"/>
        </w:rPr>
        <w:t>26</w:t>
      </w:r>
      <w:r>
        <w:t>、停电检修作业必须严格执行（</w:t>
      </w:r>
      <w:r>
        <w:tab/>
      </w:r>
      <w:r>
        <w:t>）制度</w:t>
      </w:r>
      <w:r>
        <w:rPr>
          <w:spacing w:val="-18"/>
        </w:rPr>
        <w:t>。</w:t>
      </w:r>
      <w:r>
        <w:rPr>
          <w:spacing w:val="20"/>
        </w:rPr>
        <w:t>Ａ</w:t>
      </w:r>
      <w:r>
        <w:rPr>
          <w:rFonts w:ascii="Arial" w:eastAsia="Arial"/>
          <w:spacing w:val="20"/>
        </w:rPr>
        <w:t>.</w:t>
      </w:r>
      <w:r>
        <w:rPr>
          <w:rFonts w:ascii="Arial" w:eastAsia="Arial"/>
          <w:spacing w:val="-21"/>
        </w:rPr>
        <w:t xml:space="preserve"> </w:t>
      </w:r>
      <w:r>
        <w:t>监控</w:t>
      </w:r>
      <w:r>
        <w:tab/>
      </w:r>
      <w:r>
        <w:rPr>
          <w:spacing w:val="10"/>
        </w:rPr>
        <w:t>Ｂ</w:t>
      </w:r>
      <w:r>
        <w:rPr>
          <w:rFonts w:ascii="Arial" w:eastAsia="Arial"/>
          <w:spacing w:val="10"/>
        </w:rPr>
        <w:t>.</w:t>
      </w:r>
      <w:r>
        <w:rPr>
          <w:rFonts w:ascii="Arial" w:eastAsia="Arial"/>
          <w:spacing w:val="-1"/>
        </w:rPr>
        <w:t xml:space="preserve"> </w:t>
      </w:r>
      <w:r>
        <w:t>监护</w:t>
      </w:r>
      <w:r>
        <w:tab/>
      </w:r>
      <w:r>
        <w:rPr>
          <w:spacing w:val="10"/>
        </w:rPr>
        <w:t>Ｃ</w:t>
      </w:r>
      <w:r>
        <w:rPr>
          <w:rFonts w:ascii="Arial" w:eastAsia="Arial"/>
          <w:spacing w:val="10"/>
        </w:rPr>
        <w:t>.</w:t>
      </w:r>
      <w:r>
        <w:rPr>
          <w:rFonts w:ascii="Arial" w:eastAsia="Arial"/>
          <w:spacing w:val="-1"/>
        </w:rPr>
        <w:t xml:space="preserve"> </w:t>
      </w:r>
      <w:r>
        <w:t>备案</w:t>
      </w:r>
    </w:p>
    <w:p>
      <w:pPr>
        <w:pStyle w:val="4"/>
        <w:tabs>
          <w:tab w:val="left" w:pos="6379"/>
        </w:tabs>
        <w:spacing w:before="1"/>
      </w:pPr>
      <w:r>
        <w:rPr>
          <w:rFonts w:ascii="Arial" w:eastAsia="Arial"/>
        </w:rPr>
        <w:t>27</w:t>
      </w:r>
      <w:r>
        <w:t>、安全带的正确挂扣应该是（</w:t>
      </w:r>
      <w:r>
        <w:tab/>
      </w:r>
      <w:r>
        <w:t>）。</w:t>
      </w:r>
    </w:p>
    <w:p>
      <w:pPr>
        <w:pStyle w:val="4"/>
        <w:spacing w:before="3"/>
        <w:ind w:left="0"/>
        <w:rPr>
          <w:sz w:val="34"/>
        </w:rPr>
      </w:pPr>
    </w:p>
    <w:p>
      <w:pPr>
        <w:pStyle w:val="4"/>
        <w:tabs>
          <w:tab w:val="left" w:pos="3279"/>
          <w:tab w:val="left" w:pos="6179"/>
        </w:tabs>
        <w:spacing w:before="1"/>
      </w:pPr>
      <w:r>
        <w:rPr>
          <w:spacing w:val="20"/>
        </w:rPr>
        <w:t>Ａ</w:t>
      </w:r>
      <w:r>
        <w:rPr>
          <w:rFonts w:ascii="Arial" w:eastAsia="Arial"/>
          <w:spacing w:val="20"/>
        </w:rPr>
        <w:t>.</w:t>
      </w:r>
      <w:r>
        <w:rPr>
          <w:rFonts w:ascii="Arial" w:eastAsia="Arial"/>
          <w:spacing w:val="-21"/>
        </w:rPr>
        <w:t xml:space="preserve"> </w:t>
      </w:r>
      <w:r>
        <w:t>同一水平</w:t>
      </w:r>
      <w:r>
        <w:tab/>
      </w:r>
      <w:r>
        <w:rPr>
          <w:spacing w:val="10"/>
        </w:rPr>
        <w:t>Ｂ</w:t>
      </w:r>
      <w:r>
        <w:rPr>
          <w:rFonts w:ascii="Arial" w:eastAsia="Arial"/>
          <w:spacing w:val="10"/>
        </w:rPr>
        <w:t>.</w:t>
      </w:r>
      <w:r>
        <w:rPr>
          <w:rFonts w:ascii="Arial" w:eastAsia="Arial"/>
          <w:spacing w:val="-1"/>
        </w:rPr>
        <w:t xml:space="preserve"> </w:t>
      </w:r>
      <w:r>
        <w:t>低挂高用</w:t>
      </w:r>
      <w:r>
        <w:tab/>
      </w:r>
      <w:r>
        <w:rPr>
          <w:spacing w:val="10"/>
        </w:rPr>
        <w:t>Ｃ</w:t>
      </w:r>
      <w:r>
        <w:rPr>
          <w:rFonts w:ascii="Arial" w:eastAsia="Arial"/>
          <w:spacing w:val="10"/>
        </w:rPr>
        <w:t>.</w:t>
      </w:r>
      <w:r>
        <w:rPr>
          <w:rFonts w:ascii="Arial" w:eastAsia="Arial"/>
          <w:spacing w:val="-1"/>
        </w:rPr>
        <w:t xml:space="preserve"> </w:t>
      </w:r>
      <w:r>
        <w:t>高挂低用</w:t>
      </w:r>
    </w:p>
    <w:p>
      <w:pPr>
        <w:pStyle w:val="4"/>
        <w:spacing w:before="2"/>
        <w:ind w:left="0"/>
        <w:rPr>
          <w:sz w:val="34"/>
        </w:rPr>
      </w:pPr>
    </w:p>
    <w:p>
      <w:pPr>
        <w:pStyle w:val="4"/>
        <w:tabs>
          <w:tab w:val="left" w:pos="13339"/>
        </w:tabs>
        <w:spacing w:before="1"/>
      </w:pPr>
      <w:r>
        <w:rPr>
          <w:rFonts w:ascii="Arial" w:eastAsia="Arial"/>
        </w:rPr>
        <w:t>28</w:t>
      </w:r>
      <w:r>
        <w:rPr>
          <w:spacing w:val="20"/>
        </w:rPr>
        <w:t>、</w:t>
      </w:r>
      <w:r>
        <w:t>在较热的环境下</w:t>
      </w:r>
      <w:r>
        <w:rPr>
          <w:spacing w:val="20"/>
        </w:rPr>
        <w:t>，</w:t>
      </w:r>
      <w:r>
        <w:t>由于身体热量不能及时散发，</w:t>
      </w:r>
      <w:r>
        <w:rPr>
          <w:spacing w:val="-21"/>
        </w:rPr>
        <w:t xml:space="preserve"> </w:t>
      </w:r>
      <w:r>
        <w:t>体温失调</w:t>
      </w:r>
      <w:r>
        <w:rPr>
          <w:spacing w:val="-60"/>
        </w:rPr>
        <w:t>，</w:t>
      </w:r>
      <w:r>
        <w:t>则容易引</w:t>
      </w:r>
      <w:r>
        <w:rPr>
          <w:spacing w:val="-60"/>
        </w:rPr>
        <w:t>起</w:t>
      </w:r>
      <w:r>
        <w:t>（</w:t>
      </w:r>
      <w:r>
        <w:tab/>
      </w:r>
      <w:r>
        <w:rPr>
          <w:spacing w:val="-140"/>
        </w:rPr>
        <w:t>）</w:t>
      </w:r>
      <w:r>
        <w:t>。</w:t>
      </w:r>
    </w:p>
    <w:p>
      <w:pPr>
        <w:pStyle w:val="4"/>
        <w:spacing w:before="3"/>
        <w:ind w:left="0"/>
        <w:rPr>
          <w:sz w:val="34"/>
        </w:rPr>
      </w:pPr>
    </w:p>
    <w:p>
      <w:pPr>
        <w:pStyle w:val="4"/>
        <w:tabs>
          <w:tab w:val="left" w:pos="1840"/>
          <w:tab w:val="left" w:pos="2519"/>
          <w:tab w:val="left" w:pos="3580"/>
          <w:tab w:val="left" w:pos="4239"/>
        </w:tabs>
      </w:pPr>
      <w:r>
        <w:rPr>
          <w:rFonts w:ascii="Arial" w:eastAsia="Arial"/>
        </w:rPr>
        <w:t>A.</w:t>
      </w:r>
      <w:r>
        <w:rPr>
          <w:rFonts w:ascii="Arial" w:eastAsia="Arial"/>
          <w:spacing w:val="-41"/>
        </w:rPr>
        <w:t xml:space="preserve"> </w:t>
      </w:r>
      <w:r>
        <w:t>中暑</w:t>
      </w:r>
      <w:r>
        <w:tab/>
      </w:r>
      <w:r>
        <w:rPr>
          <w:rFonts w:ascii="Arial" w:eastAsia="Arial"/>
        </w:rPr>
        <w:t>B.</w:t>
      </w:r>
      <w:r>
        <w:rPr>
          <w:rFonts w:ascii="Arial" w:eastAsia="Arial"/>
        </w:rPr>
        <w:tab/>
      </w:r>
      <w:r>
        <w:t>脱水</w:t>
      </w:r>
      <w:r>
        <w:tab/>
      </w:r>
      <w:r>
        <w:rPr>
          <w:rFonts w:ascii="Arial" w:eastAsia="Arial"/>
        </w:rPr>
        <w:t>C.</w:t>
      </w:r>
      <w:r>
        <w:rPr>
          <w:rFonts w:ascii="Arial" w:eastAsia="Arial"/>
        </w:rPr>
        <w:tab/>
      </w:r>
      <w:r>
        <w:t>虚脱</w:t>
      </w:r>
    </w:p>
    <w:p>
      <w:pPr>
        <w:pStyle w:val="4"/>
        <w:spacing w:before="3"/>
        <w:ind w:left="0"/>
        <w:rPr>
          <w:sz w:val="34"/>
        </w:rPr>
      </w:pPr>
    </w:p>
    <w:p>
      <w:pPr>
        <w:pStyle w:val="4"/>
        <w:tabs>
          <w:tab w:val="left" w:pos="9839"/>
        </w:tabs>
      </w:pPr>
      <w:r>
        <w:rPr>
          <w:rFonts w:ascii="Arial" w:eastAsia="Arial"/>
        </w:rPr>
        <w:t>29</w:t>
      </w:r>
      <w:r>
        <w:t>、带电物体火灾时，不能选用下列哪种灭火器？（</w:t>
      </w:r>
      <w:r>
        <w:tab/>
      </w:r>
      <w:r>
        <w:t>）</w:t>
      </w:r>
    </w:p>
    <w:p>
      <w:pPr>
        <w:pStyle w:val="4"/>
        <w:spacing w:before="3"/>
        <w:ind w:left="0"/>
        <w:rPr>
          <w:sz w:val="34"/>
        </w:rPr>
      </w:pPr>
    </w:p>
    <w:p>
      <w:pPr>
        <w:pStyle w:val="4"/>
        <w:tabs>
          <w:tab w:val="left" w:pos="3780"/>
          <w:tab w:val="left" w:pos="4439"/>
          <w:tab w:val="left" w:pos="7440"/>
          <w:tab w:val="left" w:pos="8119"/>
        </w:tabs>
      </w:pPr>
      <w:r>
        <w:rPr>
          <w:rFonts w:ascii="Arial" w:eastAsia="Arial"/>
        </w:rPr>
        <w:t>A.</w:t>
      </w:r>
      <w:r>
        <w:rPr>
          <w:rFonts w:ascii="Arial" w:eastAsia="Arial"/>
          <w:spacing w:val="-41"/>
        </w:rPr>
        <w:t xml:space="preserve"> </w:t>
      </w:r>
      <w:r>
        <w:t>二氧化碳灭火器</w:t>
      </w:r>
      <w:r>
        <w:tab/>
      </w:r>
      <w:r>
        <w:rPr>
          <w:rFonts w:ascii="Arial" w:eastAsia="Arial"/>
        </w:rPr>
        <w:t>B.</w:t>
      </w:r>
      <w:r>
        <w:rPr>
          <w:rFonts w:ascii="Arial" w:eastAsia="Arial"/>
        </w:rPr>
        <w:tab/>
      </w:r>
      <w:r>
        <w:t>清水泡沫灭火器</w:t>
      </w:r>
      <w:r>
        <w:tab/>
      </w:r>
      <w:r>
        <w:rPr>
          <w:rFonts w:ascii="Arial" w:eastAsia="Arial"/>
        </w:rPr>
        <w:t>C.</w:t>
      </w:r>
      <w:r>
        <w:rPr>
          <w:rFonts w:ascii="Arial" w:eastAsia="Arial"/>
        </w:rPr>
        <w:tab/>
      </w:r>
      <w:r>
        <w:t>干粉灭火器</w:t>
      </w:r>
    </w:p>
    <w:p>
      <w:pPr>
        <w:pStyle w:val="4"/>
        <w:spacing w:before="3"/>
        <w:ind w:left="0"/>
        <w:rPr>
          <w:sz w:val="34"/>
        </w:rPr>
      </w:pPr>
    </w:p>
    <w:p>
      <w:pPr>
        <w:pStyle w:val="4"/>
        <w:tabs>
          <w:tab w:val="left" w:pos="6379"/>
          <w:tab w:val="left" w:pos="12179"/>
        </w:tabs>
        <w:spacing w:line="477" w:lineRule="auto"/>
        <w:ind w:right="1919"/>
      </w:pPr>
      <w:r>
        <w:rPr>
          <w:rFonts w:ascii="Arial" w:eastAsia="Arial"/>
        </w:rPr>
        <w:t>30</w:t>
      </w:r>
      <w:r>
        <w:rPr>
          <w:spacing w:val="-60"/>
        </w:rPr>
        <w:t>、</w:t>
      </w:r>
      <w:r>
        <w:t>专门安全生产法律是规范某一专业领域安全生产法律制度的法律。</w:t>
      </w:r>
      <w:r>
        <w:tab/>
      </w:r>
      <w:r>
        <w:t>不是我</w:t>
      </w:r>
      <w:r>
        <w:rPr>
          <w:spacing w:val="-18"/>
        </w:rPr>
        <w:t>国</w:t>
      </w:r>
      <w:r>
        <w:t>在专业领域的安全生产法律有（</w:t>
      </w:r>
      <w:r>
        <w:tab/>
      </w:r>
      <w:r>
        <w:t>）。</w:t>
      </w:r>
    </w:p>
    <w:p>
      <w:pPr>
        <w:pStyle w:val="4"/>
        <w:tabs>
          <w:tab w:val="left" w:pos="3100"/>
          <w:tab w:val="left" w:pos="6760"/>
        </w:tabs>
        <w:spacing w:line="445" w:lineRule="exact"/>
      </w:pPr>
      <w:r>
        <w:rPr>
          <w:rFonts w:ascii="Arial" w:eastAsia="Arial"/>
          <w:spacing w:val="-21"/>
        </w:rPr>
        <w:t>A</w:t>
      </w:r>
      <w:r>
        <w:rPr>
          <w:spacing w:val="-21"/>
        </w:rPr>
        <w:t>．</w:t>
      </w:r>
      <w:r>
        <w:t>《工会法》</w:t>
      </w:r>
      <w:r>
        <w:tab/>
      </w:r>
      <w:r>
        <w:rPr>
          <w:rFonts w:ascii="Arial" w:eastAsia="Arial"/>
        </w:rPr>
        <w:t>B</w:t>
      </w:r>
      <w:r>
        <w:rPr>
          <w:rFonts w:ascii="Arial" w:eastAsia="Arial"/>
          <w:spacing w:val="39"/>
        </w:rPr>
        <w:t xml:space="preserve"> </w:t>
      </w:r>
      <w:r>
        <w:t>．《矿山安全法》</w:t>
      </w:r>
      <w:r>
        <w:tab/>
      </w:r>
      <w:r>
        <w:rPr>
          <w:rFonts w:ascii="Arial" w:eastAsia="Arial"/>
        </w:rPr>
        <w:t>C</w:t>
      </w:r>
      <w:r>
        <w:rPr>
          <w:rFonts w:ascii="Arial" w:eastAsia="Arial"/>
          <w:spacing w:val="19"/>
        </w:rPr>
        <w:t xml:space="preserve"> </w:t>
      </w:r>
      <w:r>
        <w:t>．《道路交通安全法》</w:t>
      </w:r>
    </w:p>
    <w:p>
      <w:pPr>
        <w:pStyle w:val="4"/>
        <w:spacing w:before="3"/>
        <w:ind w:left="0"/>
        <w:rPr>
          <w:sz w:val="34"/>
        </w:rPr>
      </w:pPr>
    </w:p>
    <w:p>
      <w:pPr>
        <w:pStyle w:val="4"/>
        <w:tabs>
          <w:tab w:val="left" w:pos="7919"/>
        </w:tabs>
      </w:pPr>
      <w:r>
        <w:rPr>
          <w:rFonts w:ascii="Arial" w:eastAsia="Arial"/>
        </w:rPr>
        <w:t>31</w:t>
      </w:r>
      <w:r>
        <w:t>、氧气瓶和乙炔瓶工作间距不应少于（</w:t>
      </w:r>
      <w:r>
        <w:tab/>
      </w:r>
      <w:r>
        <w:t>）。</w:t>
      </w:r>
    </w:p>
    <w:p>
      <w:pPr>
        <w:pStyle w:val="4"/>
        <w:spacing w:before="3"/>
        <w:ind w:left="0"/>
        <w:rPr>
          <w:sz w:val="34"/>
        </w:rPr>
      </w:pPr>
    </w:p>
    <w:p>
      <w:pPr>
        <w:pStyle w:val="4"/>
        <w:tabs>
          <w:tab w:val="left" w:pos="1740"/>
          <w:tab w:val="left" w:pos="2699"/>
          <w:tab w:val="left" w:pos="3400"/>
          <w:tab w:val="left" w:pos="4339"/>
        </w:tabs>
      </w:pPr>
      <w:r>
        <w:rPr>
          <w:rFonts w:ascii="Arial" w:eastAsia="Arial"/>
        </w:rPr>
        <w:t>A.2</w:t>
      </w:r>
      <w:r>
        <w:rPr>
          <w:rFonts w:ascii="Arial" w:eastAsia="Arial"/>
          <w:spacing w:val="39"/>
        </w:rPr>
        <w:t xml:space="preserve"> </w:t>
      </w:r>
      <w:r>
        <w:t>米</w:t>
      </w:r>
      <w:r>
        <w:tab/>
      </w:r>
      <w:r>
        <w:rPr>
          <w:rFonts w:ascii="Arial" w:eastAsia="Arial"/>
        </w:rPr>
        <w:t>B.3</w:t>
      </w:r>
      <w:r>
        <w:rPr>
          <w:rFonts w:ascii="Arial" w:eastAsia="Arial"/>
        </w:rPr>
        <w:tab/>
      </w:r>
      <w:r>
        <w:t>米</w:t>
      </w:r>
      <w:r>
        <w:tab/>
      </w:r>
      <w:r>
        <w:rPr>
          <w:rFonts w:ascii="Arial" w:eastAsia="Arial"/>
        </w:rPr>
        <w:t>C.5</w:t>
      </w:r>
      <w:r>
        <w:rPr>
          <w:rFonts w:ascii="Arial" w:eastAsia="Arial"/>
        </w:rPr>
        <w:tab/>
      </w:r>
      <w:r>
        <w:t>米。</w:t>
      </w:r>
    </w:p>
    <w:p>
      <w:pPr>
        <w:pStyle w:val="4"/>
        <w:spacing w:before="3"/>
        <w:ind w:left="0"/>
        <w:rPr>
          <w:sz w:val="34"/>
        </w:rPr>
      </w:pPr>
    </w:p>
    <w:p>
      <w:pPr>
        <w:pStyle w:val="4"/>
        <w:tabs>
          <w:tab w:val="left" w:pos="7039"/>
          <w:tab w:val="left" w:pos="9259"/>
        </w:tabs>
        <w:spacing w:before="1"/>
      </w:pPr>
      <w:r>
        <w:rPr>
          <w:rFonts w:ascii="Arial" w:eastAsia="Arial"/>
        </w:rPr>
        <w:t>32</w:t>
      </w:r>
      <w:r>
        <w:t>、《中华人民共和国安全生产法》于</w:t>
      </w:r>
      <w:r>
        <w:tab/>
      </w:r>
      <w:r>
        <w:rPr>
          <w:rFonts w:ascii="Arial" w:eastAsia="Arial"/>
        </w:rPr>
        <w:t>2002</w:t>
      </w:r>
      <w:r>
        <w:rPr>
          <w:rFonts w:ascii="Arial" w:eastAsia="Arial"/>
          <w:spacing w:val="-22"/>
        </w:rPr>
        <w:t xml:space="preserve"> </w:t>
      </w:r>
      <w:r>
        <w:t>年（</w:t>
      </w:r>
      <w:r>
        <w:tab/>
      </w:r>
      <w:r>
        <w:t>）施行。</w:t>
      </w:r>
    </w:p>
    <w:p>
      <w:pPr>
        <w:pStyle w:val="4"/>
        <w:spacing w:before="2"/>
        <w:ind w:left="0"/>
        <w:rPr>
          <w:sz w:val="34"/>
        </w:rPr>
      </w:pPr>
    </w:p>
    <w:p>
      <w:pPr>
        <w:pStyle w:val="4"/>
        <w:tabs>
          <w:tab w:val="left" w:pos="2520"/>
          <w:tab w:val="left" w:pos="3659"/>
          <w:tab w:val="left" w:pos="5220"/>
          <w:tab w:val="left" w:pos="6459"/>
        </w:tabs>
        <w:spacing w:before="1"/>
      </w:pPr>
      <w:r>
        <w:rPr>
          <w:rFonts w:ascii="Arial" w:eastAsia="Arial"/>
        </w:rPr>
        <w:t xml:space="preserve">A.6  </w:t>
      </w:r>
      <w:r>
        <w:t>月</w:t>
      </w:r>
      <w:r>
        <w:rPr>
          <w:spacing w:val="-122"/>
        </w:rPr>
        <w:t xml:space="preserve"> </w:t>
      </w:r>
      <w:r>
        <w:rPr>
          <w:rFonts w:ascii="Arial" w:eastAsia="Arial"/>
        </w:rPr>
        <w:t>9</w:t>
      </w:r>
      <w:r>
        <w:rPr>
          <w:rFonts w:ascii="Arial" w:eastAsia="Arial"/>
          <w:spacing w:val="-21"/>
        </w:rPr>
        <w:t xml:space="preserve"> </w:t>
      </w:r>
      <w:r>
        <w:t>日</w:t>
      </w:r>
      <w:r>
        <w:tab/>
      </w:r>
      <w:r>
        <w:rPr>
          <w:rFonts w:ascii="Arial" w:eastAsia="Arial"/>
        </w:rPr>
        <w:t>B.11</w:t>
      </w:r>
      <w:r>
        <w:rPr>
          <w:rFonts w:ascii="Arial" w:eastAsia="Arial"/>
        </w:rPr>
        <w:tab/>
      </w:r>
      <w:r>
        <w:t>月</w:t>
      </w:r>
      <w:r>
        <w:rPr>
          <w:spacing w:val="-60"/>
        </w:rPr>
        <w:t xml:space="preserve"> </w:t>
      </w:r>
      <w:r>
        <w:rPr>
          <w:rFonts w:ascii="Arial" w:eastAsia="Arial"/>
        </w:rPr>
        <w:t>1</w:t>
      </w:r>
      <w:r>
        <w:rPr>
          <w:rFonts w:ascii="Arial" w:eastAsia="Arial"/>
          <w:spacing w:val="-1"/>
        </w:rPr>
        <w:t xml:space="preserve"> </w:t>
      </w:r>
      <w:r>
        <w:t>日</w:t>
      </w:r>
      <w:r>
        <w:tab/>
      </w:r>
      <w:r>
        <w:rPr>
          <w:rFonts w:ascii="Arial" w:eastAsia="Arial"/>
        </w:rPr>
        <w:t>C.12</w:t>
      </w:r>
      <w:r>
        <w:rPr>
          <w:rFonts w:ascii="Arial" w:eastAsia="Arial"/>
        </w:rPr>
        <w:tab/>
      </w:r>
      <w:r>
        <w:t xml:space="preserve">月 </w:t>
      </w:r>
      <w:r>
        <w:rPr>
          <w:rFonts w:ascii="Arial" w:eastAsia="Arial"/>
        </w:rPr>
        <w:t>30</w:t>
      </w:r>
      <w:r>
        <w:rPr>
          <w:rFonts w:ascii="Arial" w:eastAsia="Arial"/>
          <w:spacing w:val="-81"/>
        </w:rPr>
        <w:t xml:space="preserve"> </w:t>
      </w:r>
      <w:r>
        <w:t>日</w:t>
      </w:r>
    </w:p>
    <w:p>
      <w:pPr>
        <w:pStyle w:val="4"/>
        <w:spacing w:before="8"/>
        <w:ind w:left="0"/>
        <w:rPr>
          <w:sz w:val="32"/>
        </w:rPr>
      </w:pPr>
    </w:p>
    <w:p>
      <w:pPr>
        <w:pStyle w:val="4"/>
        <w:tabs>
          <w:tab w:val="left" w:pos="3279"/>
        </w:tabs>
        <w:spacing w:line="477" w:lineRule="auto"/>
        <w:ind w:right="2519"/>
      </w:pPr>
      <w:r>
        <w:rPr>
          <w:rFonts w:ascii="Arial" w:eastAsia="Arial"/>
        </w:rPr>
        <w:t>33</w:t>
      </w:r>
      <w:r>
        <w:t>、从业人员经过安全教育培训，了解岗位操作规程，但未遵守而造成事故的</w:t>
      </w:r>
      <w:r>
        <w:rPr>
          <w:spacing w:val="-18"/>
        </w:rPr>
        <w:t xml:space="preserve">， </w:t>
      </w:r>
      <w:r>
        <w:t>行为人应负（</w:t>
      </w:r>
      <w:r>
        <w:tab/>
      </w:r>
      <w:r>
        <w:t>）责任，有关负责人应负管理责任。</w:t>
      </w:r>
    </w:p>
    <w:p>
      <w:pPr>
        <w:pStyle w:val="4"/>
        <w:tabs>
          <w:tab w:val="left" w:pos="2040"/>
          <w:tab w:val="left" w:pos="2899"/>
          <w:tab w:val="left" w:pos="4160"/>
          <w:tab w:val="left" w:pos="5019"/>
        </w:tabs>
        <w:spacing w:line="445" w:lineRule="exact"/>
      </w:pPr>
      <w:r>
        <w:rPr>
          <w:rFonts w:ascii="Arial" w:eastAsia="Arial"/>
        </w:rPr>
        <w:t>A.</w:t>
      </w:r>
      <w:r>
        <w:rPr>
          <w:rFonts w:ascii="Arial" w:eastAsia="Arial"/>
          <w:spacing w:val="-41"/>
        </w:rPr>
        <w:t xml:space="preserve"> </w:t>
      </w:r>
      <w:r>
        <w:t>领导</w:t>
      </w:r>
      <w:r>
        <w:tab/>
      </w:r>
      <w:r>
        <w:rPr>
          <w:rFonts w:ascii="Arial" w:eastAsia="Arial"/>
        </w:rPr>
        <w:t>B.</w:t>
      </w:r>
      <w:r>
        <w:rPr>
          <w:rFonts w:ascii="Arial" w:eastAsia="Arial"/>
        </w:rPr>
        <w:tab/>
      </w:r>
      <w:r>
        <w:t>管理</w:t>
      </w:r>
      <w:r>
        <w:tab/>
      </w:r>
      <w:r>
        <w:rPr>
          <w:rFonts w:ascii="Arial" w:eastAsia="Arial"/>
        </w:rPr>
        <w:t>C.</w:t>
      </w:r>
      <w:r>
        <w:rPr>
          <w:rFonts w:ascii="Arial" w:eastAsia="Arial"/>
        </w:rPr>
        <w:tab/>
      </w:r>
      <w:r>
        <w:t>直接</w:t>
      </w:r>
    </w:p>
    <w:p>
      <w:pPr>
        <w:spacing w:after="0" w:line="445" w:lineRule="exact"/>
        <w:sectPr>
          <w:pgSz w:w="19120" w:h="27060"/>
          <w:pgMar w:top="2620" w:right="1080" w:bottom="280" w:left="2500" w:header="720" w:footer="720" w:gutter="0"/>
          <w:cols w:space="720" w:num="1"/>
        </w:sectPr>
      </w:pPr>
    </w:p>
    <w:p>
      <w:pPr>
        <w:pStyle w:val="4"/>
        <w:tabs>
          <w:tab w:val="left" w:pos="8699"/>
        </w:tabs>
        <w:spacing w:before="100"/>
      </w:pPr>
      <w:r>
        <w:rPr>
          <w:rFonts w:ascii="Arial" w:eastAsia="Arial"/>
        </w:rPr>
        <w:t>34</w:t>
      </w:r>
      <w:r>
        <w:t>、企业安全生产制度规定，管生产必须管（</w:t>
      </w:r>
      <w:r>
        <w:tab/>
      </w:r>
      <w:r>
        <w:t>）。</w:t>
      </w:r>
    </w:p>
    <w:p>
      <w:pPr>
        <w:pStyle w:val="4"/>
        <w:spacing w:before="3"/>
        <w:ind w:left="0"/>
        <w:rPr>
          <w:sz w:val="34"/>
        </w:rPr>
      </w:pPr>
    </w:p>
    <w:p>
      <w:pPr>
        <w:pStyle w:val="4"/>
        <w:tabs>
          <w:tab w:val="left" w:pos="2040"/>
          <w:tab w:val="left" w:pos="2899"/>
          <w:tab w:val="left" w:pos="4160"/>
          <w:tab w:val="left" w:pos="5019"/>
        </w:tabs>
      </w:pPr>
      <w:r>
        <w:rPr>
          <w:rFonts w:ascii="Arial" w:eastAsia="Arial"/>
        </w:rPr>
        <w:t>A.</w:t>
      </w:r>
      <w:r>
        <w:rPr>
          <w:rFonts w:ascii="Arial" w:eastAsia="Arial"/>
          <w:spacing w:val="-41"/>
        </w:rPr>
        <w:t xml:space="preserve"> </w:t>
      </w:r>
      <w:r>
        <w:t>安全</w:t>
      </w:r>
      <w:r>
        <w:tab/>
      </w:r>
      <w:r>
        <w:rPr>
          <w:rFonts w:ascii="Arial" w:eastAsia="Arial"/>
        </w:rPr>
        <w:t>B.</w:t>
      </w:r>
      <w:r>
        <w:rPr>
          <w:rFonts w:ascii="Arial" w:eastAsia="Arial"/>
        </w:rPr>
        <w:tab/>
      </w:r>
      <w:r>
        <w:t>经营</w:t>
      </w:r>
      <w:r>
        <w:tab/>
      </w:r>
      <w:r>
        <w:rPr>
          <w:rFonts w:ascii="Arial" w:eastAsia="Arial"/>
        </w:rPr>
        <w:t>C.</w:t>
      </w:r>
      <w:r>
        <w:rPr>
          <w:rFonts w:ascii="Arial" w:eastAsia="Arial"/>
        </w:rPr>
        <w:tab/>
      </w:r>
      <w:r>
        <w:t>生活</w:t>
      </w:r>
    </w:p>
    <w:p>
      <w:pPr>
        <w:pStyle w:val="4"/>
        <w:spacing w:before="3"/>
        <w:ind w:left="0"/>
        <w:rPr>
          <w:sz w:val="34"/>
        </w:rPr>
      </w:pPr>
    </w:p>
    <w:p>
      <w:pPr>
        <w:pStyle w:val="4"/>
        <w:tabs>
          <w:tab w:val="left" w:pos="11779"/>
        </w:tabs>
        <w:spacing w:line="468" w:lineRule="auto"/>
        <w:ind w:right="2519"/>
      </w:pPr>
      <w:r>
        <w:rPr>
          <w:rFonts w:ascii="Arial" w:eastAsia="Arial"/>
        </w:rPr>
        <w:t>35</w:t>
      </w:r>
      <w:r>
        <w:t>、安全防护、保险、信号等装置缺乏或有缺陷；设备、设施、工具、附件有</w:t>
      </w:r>
      <w:r>
        <w:rPr>
          <w:spacing w:val="-18"/>
        </w:rPr>
        <w:t>缺</w:t>
      </w:r>
      <w:r>
        <w:t>陷；生产（施工）场地环境不良等，均属于事故发生原因中的（</w:t>
      </w:r>
      <w:r>
        <w:tab/>
      </w:r>
      <w:r>
        <w:t>）。</w:t>
      </w:r>
    </w:p>
    <w:p>
      <w:pPr>
        <w:pStyle w:val="4"/>
        <w:tabs>
          <w:tab w:val="left" w:pos="3880"/>
          <w:tab w:val="left" w:pos="4639"/>
          <w:tab w:val="left" w:pos="7740"/>
          <w:tab w:val="left" w:pos="8499"/>
        </w:tabs>
        <w:spacing w:before="1"/>
      </w:pPr>
      <w:r>
        <w:rPr>
          <w:rFonts w:ascii="Arial" w:eastAsia="Arial"/>
        </w:rPr>
        <w:t>A.</w:t>
      </w:r>
      <w:r>
        <w:rPr>
          <w:rFonts w:ascii="Arial" w:eastAsia="Arial"/>
          <w:spacing w:val="-41"/>
        </w:rPr>
        <w:t xml:space="preserve"> </w:t>
      </w:r>
      <w:r>
        <w:t>人的不安全行为</w:t>
      </w:r>
      <w:r>
        <w:tab/>
      </w:r>
      <w:r>
        <w:rPr>
          <w:rFonts w:ascii="Arial" w:eastAsia="Arial"/>
        </w:rPr>
        <w:t>B.</w:t>
      </w:r>
      <w:r>
        <w:rPr>
          <w:rFonts w:ascii="Arial" w:eastAsia="Arial"/>
        </w:rPr>
        <w:tab/>
      </w:r>
      <w:r>
        <w:t>物的不安全状态</w:t>
      </w:r>
      <w:r>
        <w:tab/>
      </w:r>
      <w:r>
        <w:rPr>
          <w:rFonts w:ascii="Arial" w:eastAsia="Arial"/>
        </w:rPr>
        <w:t>C.</w:t>
      </w:r>
      <w:r>
        <w:rPr>
          <w:rFonts w:ascii="Arial" w:eastAsia="Arial"/>
        </w:rPr>
        <w:tab/>
      </w:r>
      <w:r>
        <w:t>管理缺陷</w:t>
      </w:r>
    </w:p>
    <w:p>
      <w:pPr>
        <w:pStyle w:val="4"/>
        <w:ind w:left="0"/>
        <w:rPr>
          <w:sz w:val="42"/>
        </w:rPr>
      </w:pPr>
    </w:p>
    <w:p>
      <w:pPr>
        <w:pStyle w:val="4"/>
        <w:spacing w:before="6"/>
        <w:ind w:left="0"/>
        <w:rPr>
          <w:sz w:val="62"/>
        </w:rPr>
      </w:pPr>
    </w:p>
    <w:p>
      <w:pPr>
        <w:pStyle w:val="4"/>
        <w:tabs>
          <w:tab w:val="left" w:pos="7539"/>
        </w:tabs>
      </w:pPr>
      <w:r>
        <w:rPr>
          <w:rFonts w:ascii="Arial" w:eastAsia="Arial"/>
        </w:rPr>
        <w:t>36</w:t>
      </w:r>
      <w:r>
        <w:t>、安全标志分为四类，它们分别是（</w:t>
      </w:r>
      <w:r>
        <w:tab/>
      </w:r>
      <w:r>
        <w:t>）。</w:t>
      </w:r>
    </w:p>
    <w:p>
      <w:pPr>
        <w:pStyle w:val="4"/>
        <w:spacing w:before="3"/>
        <w:ind w:left="0"/>
        <w:rPr>
          <w:sz w:val="34"/>
        </w:rPr>
      </w:pPr>
    </w:p>
    <w:p>
      <w:pPr>
        <w:pStyle w:val="8"/>
        <w:numPr>
          <w:ilvl w:val="0"/>
          <w:numId w:val="14"/>
        </w:numPr>
        <w:tabs>
          <w:tab w:val="left" w:pos="780"/>
        </w:tabs>
        <w:spacing w:before="0" w:after="0" w:line="240" w:lineRule="auto"/>
        <w:ind w:left="780" w:right="0" w:hanging="400"/>
        <w:jc w:val="left"/>
        <w:rPr>
          <w:sz w:val="36"/>
        </w:rPr>
      </w:pPr>
      <w:r>
        <w:rPr>
          <w:sz w:val="36"/>
        </w:rPr>
        <w:t>通行标志、禁止通行标志、提示标志和警告标志</w:t>
      </w:r>
    </w:p>
    <w:p>
      <w:pPr>
        <w:pStyle w:val="4"/>
        <w:spacing w:before="3"/>
        <w:ind w:left="0"/>
        <w:rPr>
          <w:sz w:val="34"/>
        </w:rPr>
      </w:pPr>
    </w:p>
    <w:p>
      <w:pPr>
        <w:pStyle w:val="8"/>
        <w:numPr>
          <w:ilvl w:val="0"/>
          <w:numId w:val="14"/>
        </w:numPr>
        <w:tabs>
          <w:tab w:val="left" w:pos="780"/>
        </w:tabs>
        <w:spacing w:before="1" w:after="0" w:line="240" w:lineRule="auto"/>
        <w:ind w:left="780" w:right="0" w:hanging="400"/>
        <w:jc w:val="left"/>
        <w:rPr>
          <w:sz w:val="36"/>
        </w:rPr>
      </w:pPr>
      <w:r>
        <w:rPr>
          <w:sz w:val="36"/>
        </w:rPr>
        <w:t>禁止标志、警告标志、命令标志和提示标志</w:t>
      </w:r>
    </w:p>
    <w:p>
      <w:pPr>
        <w:pStyle w:val="4"/>
        <w:spacing w:before="3"/>
        <w:ind w:left="0"/>
        <w:rPr>
          <w:sz w:val="34"/>
        </w:rPr>
      </w:pPr>
    </w:p>
    <w:p>
      <w:pPr>
        <w:pStyle w:val="8"/>
        <w:numPr>
          <w:ilvl w:val="0"/>
          <w:numId w:val="14"/>
        </w:numPr>
        <w:tabs>
          <w:tab w:val="left" w:pos="780"/>
        </w:tabs>
        <w:spacing w:before="0" w:after="0" w:line="240" w:lineRule="auto"/>
        <w:ind w:left="780" w:right="0" w:hanging="400"/>
        <w:jc w:val="left"/>
        <w:rPr>
          <w:sz w:val="36"/>
        </w:rPr>
      </w:pPr>
      <w:r>
        <w:rPr>
          <w:sz w:val="36"/>
        </w:rPr>
        <w:t>禁止标志、警告标志、通行标志和提示标志</w:t>
      </w:r>
    </w:p>
    <w:p>
      <w:pPr>
        <w:pStyle w:val="4"/>
        <w:spacing w:before="3"/>
        <w:ind w:left="0"/>
        <w:rPr>
          <w:sz w:val="34"/>
        </w:rPr>
      </w:pPr>
    </w:p>
    <w:p>
      <w:pPr>
        <w:pStyle w:val="4"/>
        <w:tabs>
          <w:tab w:val="left" w:pos="8699"/>
        </w:tabs>
      </w:pPr>
      <w:r>
        <w:rPr>
          <w:rFonts w:ascii="Arial" w:eastAsia="Arial"/>
        </w:rPr>
        <w:t>37</w:t>
      </w:r>
      <w:r>
        <w:t>、当打开房间闻到天然气气味时，要迅速（</w:t>
      </w:r>
      <w:r>
        <w:tab/>
      </w:r>
      <w:r>
        <w:t>）。</w:t>
      </w:r>
    </w:p>
    <w:p>
      <w:pPr>
        <w:pStyle w:val="4"/>
        <w:spacing w:before="3"/>
        <w:ind w:left="0"/>
        <w:rPr>
          <w:sz w:val="34"/>
        </w:rPr>
      </w:pPr>
    </w:p>
    <w:p>
      <w:pPr>
        <w:pStyle w:val="4"/>
        <w:tabs>
          <w:tab w:val="left" w:pos="4160"/>
          <w:tab w:val="left" w:pos="4819"/>
          <w:tab w:val="left" w:pos="6680"/>
          <w:tab w:val="left" w:pos="7339"/>
        </w:tabs>
      </w:pPr>
      <w:r>
        <w:rPr>
          <w:rFonts w:ascii="Arial" w:eastAsia="Arial"/>
        </w:rPr>
        <w:t>A.</w:t>
      </w:r>
      <w:r>
        <w:rPr>
          <w:rFonts w:ascii="Arial" w:eastAsia="Arial"/>
          <w:spacing w:val="-41"/>
        </w:rPr>
        <w:t xml:space="preserve"> </w:t>
      </w:r>
      <w:r>
        <w:t>开灯寻找漏气部位</w:t>
      </w:r>
      <w:r>
        <w:tab/>
      </w:r>
      <w:r>
        <w:rPr>
          <w:rFonts w:ascii="Arial" w:eastAsia="Arial"/>
        </w:rPr>
        <w:t>B.</w:t>
      </w:r>
      <w:r>
        <w:rPr>
          <w:rFonts w:ascii="Arial" w:eastAsia="Arial"/>
        </w:rPr>
        <w:tab/>
      </w:r>
      <w:r>
        <w:t>点火查看</w:t>
      </w:r>
      <w:r>
        <w:tab/>
      </w:r>
      <w:r>
        <w:rPr>
          <w:rFonts w:ascii="Arial" w:eastAsia="Arial"/>
        </w:rPr>
        <w:t>C.</w:t>
      </w:r>
      <w:r>
        <w:rPr>
          <w:rFonts w:ascii="Arial" w:eastAsia="Arial"/>
        </w:rPr>
        <w:tab/>
      </w:r>
      <w:r>
        <w:t>打开门窗通风</w:t>
      </w:r>
    </w:p>
    <w:p>
      <w:pPr>
        <w:pStyle w:val="4"/>
        <w:ind w:left="0"/>
        <w:rPr>
          <w:sz w:val="42"/>
        </w:rPr>
      </w:pPr>
    </w:p>
    <w:p>
      <w:pPr>
        <w:pStyle w:val="4"/>
        <w:spacing w:before="6"/>
        <w:ind w:left="0"/>
        <w:rPr>
          <w:sz w:val="62"/>
        </w:rPr>
      </w:pPr>
    </w:p>
    <w:p>
      <w:pPr>
        <w:pStyle w:val="4"/>
        <w:tabs>
          <w:tab w:val="left" w:pos="7579"/>
        </w:tabs>
        <w:spacing w:line="468" w:lineRule="auto"/>
        <w:ind w:right="2199"/>
      </w:pPr>
      <w:r>
        <w:t>二、多项选择</w:t>
      </w:r>
      <w:r>
        <w:rPr>
          <w:spacing w:val="80"/>
        </w:rPr>
        <w:t>题</w:t>
      </w:r>
      <w:r>
        <w:t>（下列每小题备选答案中，</w:t>
      </w:r>
      <w:r>
        <w:tab/>
      </w:r>
      <w:r>
        <w:t>有两个或两个以上符合题意的正确</w:t>
      </w:r>
      <w:r>
        <w:rPr>
          <w:spacing w:val="-18"/>
        </w:rPr>
        <w:t>答</w:t>
      </w:r>
      <w:r>
        <w:t>案。本类题共</w:t>
      </w:r>
      <w:r>
        <w:rPr>
          <w:spacing w:val="59"/>
        </w:rPr>
        <w:t xml:space="preserve"> </w:t>
      </w:r>
      <w:r>
        <w:rPr>
          <w:rFonts w:ascii="Arial" w:eastAsia="Arial"/>
        </w:rPr>
        <w:t>20</w:t>
      </w:r>
      <w:r>
        <w:rPr>
          <w:rFonts w:ascii="Arial" w:eastAsia="Arial"/>
          <w:spacing w:val="-1"/>
        </w:rPr>
        <w:t xml:space="preserve"> </w:t>
      </w:r>
      <w:r>
        <w:t>分，每小题</w:t>
      </w:r>
      <w:r>
        <w:rPr>
          <w:spacing w:val="40"/>
        </w:rPr>
        <w:t xml:space="preserve"> </w:t>
      </w:r>
      <w:r>
        <w:rPr>
          <w:rFonts w:ascii="Arial" w:eastAsia="Arial"/>
        </w:rPr>
        <w:t>2</w:t>
      </w:r>
      <w:r>
        <w:rPr>
          <w:rFonts w:ascii="Arial" w:eastAsia="Arial"/>
          <w:spacing w:val="-1"/>
        </w:rPr>
        <w:t xml:space="preserve"> </w:t>
      </w:r>
      <w:r>
        <w:t>分。多选、少选、错选、不选均不得分。）</w:t>
      </w:r>
    </w:p>
    <w:p>
      <w:pPr>
        <w:pStyle w:val="4"/>
        <w:tabs>
          <w:tab w:val="left" w:pos="8299"/>
        </w:tabs>
        <w:spacing w:before="21" w:line="468" w:lineRule="auto"/>
        <w:ind w:right="2719"/>
      </w:pPr>
      <w:r>
        <w:rPr>
          <w:rFonts w:ascii="Arial" w:eastAsia="Arial"/>
        </w:rPr>
        <w:t>1</w:t>
      </w:r>
      <w:r>
        <w:t>、《安全生产法》要求生产经营单位对从业人员进行安全生产教育和培训，</w:t>
      </w:r>
      <w:r>
        <w:rPr>
          <w:spacing w:val="-19"/>
        </w:rPr>
        <w:t>从</w:t>
      </w:r>
      <w:r>
        <w:t>而保证从业人员的安全素质。如下（</w:t>
      </w:r>
      <w:r>
        <w:tab/>
      </w:r>
      <w:r>
        <w:t>）知识或技能是法律要求。</w:t>
      </w:r>
    </w:p>
    <w:p>
      <w:pPr>
        <w:pStyle w:val="4"/>
        <w:tabs>
          <w:tab w:val="left" w:pos="5320"/>
          <w:tab w:val="left" w:pos="5979"/>
        </w:tabs>
        <w:spacing w:before="1"/>
      </w:pPr>
      <w:r>
        <w:rPr>
          <w:rFonts w:ascii="Arial" w:eastAsia="Arial"/>
        </w:rPr>
        <w:t>A.</w:t>
      </w:r>
      <w:r>
        <w:rPr>
          <w:rFonts w:ascii="Arial" w:eastAsia="Arial"/>
          <w:spacing w:val="-41"/>
        </w:rPr>
        <w:t xml:space="preserve"> </w:t>
      </w:r>
      <w:r>
        <w:t>具备必要的安全生产知识</w:t>
      </w:r>
      <w:r>
        <w:tab/>
      </w:r>
      <w:r>
        <w:rPr>
          <w:rFonts w:ascii="Arial" w:eastAsia="Arial"/>
        </w:rPr>
        <w:t>B.</w:t>
      </w:r>
      <w:r>
        <w:rPr>
          <w:rFonts w:ascii="Arial" w:eastAsia="Arial"/>
        </w:rPr>
        <w:tab/>
      </w:r>
      <w:r>
        <w:t>熟悉有关的安全生产规章制度和安全操作规程</w:t>
      </w:r>
    </w:p>
    <w:p>
      <w:pPr>
        <w:pStyle w:val="4"/>
        <w:spacing w:before="3"/>
        <w:ind w:left="0"/>
        <w:rPr>
          <w:sz w:val="34"/>
        </w:rPr>
      </w:pPr>
    </w:p>
    <w:p>
      <w:pPr>
        <w:pStyle w:val="4"/>
        <w:tabs>
          <w:tab w:val="left" w:pos="7360"/>
          <w:tab w:val="left" w:pos="8119"/>
        </w:tabs>
        <w:spacing w:before="1"/>
      </w:pPr>
      <w:r>
        <w:rPr>
          <w:rFonts w:ascii="Arial" w:eastAsia="Arial"/>
        </w:rPr>
        <w:t>C.</w:t>
      </w:r>
      <w:r>
        <w:rPr>
          <w:rFonts w:ascii="Arial" w:eastAsia="Arial"/>
          <w:spacing w:val="-61"/>
        </w:rPr>
        <w:t xml:space="preserve"> </w:t>
      </w:r>
      <w:r>
        <w:t>了解国家对从业人员的福利待遇政策</w:t>
      </w:r>
      <w:r>
        <w:tab/>
      </w:r>
      <w:r>
        <w:rPr>
          <w:rFonts w:ascii="Arial" w:eastAsia="Arial"/>
        </w:rPr>
        <w:t>D.</w:t>
      </w:r>
      <w:r>
        <w:rPr>
          <w:rFonts w:ascii="Arial" w:eastAsia="Arial"/>
        </w:rPr>
        <w:tab/>
      </w:r>
      <w:r>
        <w:t>掌握本岗位的安全操作技能</w:t>
      </w:r>
    </w:p>
    <w:p>
      <w:pPr>
        <w:pStyle w:val="4"/>
        <w:spacing w:before="3"/>
        <w:ind w:left="0"/>
        <w:rPr>
          <w:sz w:val="34"/>
        </w:rPr>
      </w:pPr>
    </w:p>
    <w:p>
      <w:pPr>
        <w:pStyle w:val="4"/>
        <w:tabs>
          <w:tab w:val="left" w:pos="6179"/>
        </w:tabs>
      </w:pPr>
      <w:r>
        <w:rPr>
          <w:rFonts w:ascii="Arial" w:eastAsia="Arial"/>
        </w:rPr>
        <w:t>2</w:t>
      </w:r>
      <w:r>
        <w:t>、火场逃生的方法有（</w:t>
      </w:r>
      <w:r>
        <w:tab/>
      </w:r>
      <w:r>
        <w:t>）。</w:t>
      </w:r>
    </w:p>
    <w:p>
      <w:pPr>
        <w:pStyle w:val="4"/>
        <w:spacing w:before="3"/>
        <w:ind w:left="0"/>
        <w:rPr>
          <w:sz w:val="34"/>
        </w:rPr>
      </w:pPr>
    </w:p>
    <w:p>
      <w:pPr>
        <w:pStyle w:val="4"/>
        <w:tabs>
          <w:tab w:val="left" w:pos="4440"/>
          <w:tab w:val="left" w:pos="5019"/>
          <w:tab w:val="left" w:pos="6760"/>
          <w:tab w:val="left" w:pos="7339"/>
          <w:tab w:val="left" w:pos="9080"/>
          <w:tab w:val="left" w:pos="9659"/>
        </w:tabs>
      </w:pPr>
      <w:r>
        <w:rPr>
          <w:rFonts w:ascii="Arial" w:eastAsia="Arial"/>
        </w:rPr>
        <w:t>A.</w:t>
      </w:r>
      <w:r>
        <w:rPr>
          <w:rFonts w:ascii="Arial" w:eastAsia="Arial"/>
          <w:spacing w:val="-41"/>
        </w:rPr>
        <w:t xml:space="preserve"> </w:t>
      </w:r>
      <w:r>
        <w:t>手巾或手帕捂鼻护嘴</w:t>
      </w:r>
      <w:r>
        <w:tab/>
      </w:r>
      <w:r>
        <w:rPr>
          <w:rFonts w:ascii="Arial" w:eastAsia="Arial"/>
        </w:rPr>
        <w:t>B.</w:t>
      </w:r>
      <w:r>
        <w:rPr>
          <w:rFonts w:ascii="Arial" w:eastAsia="Arial"/>
        </w:rPr>
        <w:tab/>
      </w:r>
      <w:r>
        <w:t>四处乱跑</w:t>
      </w:r>
      <w:r>
        <w:tab/>
      </w:r>
      <w:r>
        <w:rPr>
          <w:rFonts w:ascii="Arial" w:eastAsia="Arial"/>
        </w:rPr>
        <w:t>C.</w:t>
      </w:r>
      <w:r>
        <w:rPr>
          <w:rFonts w:ascii="Arial" w:eastAsia="Arial"/>
        </w:rPr>
        <w:tab/>
      </w:r>
      <w:r>
        <w:t>跳楼逃生</w:t>
      </w:r>
      <w:r>
        <w:tab/>
      </w:r>
      <w:r>
        <w:rPr>
          <w:rFonts w:ascii="Arial" w:eastAsia="Arial"/>
        </w:rPr>
        <w:t>D.</w:t>
      </w:r>
      <w:r>
        <w:rPr>
          <w:rFonts w:ascii="Arial" w:eastAsia="Arial"/>
        </w:rPr>
        <w:tab/>
      </w:r>
      <w:r>
        <w:t>用疏散通道逃生</w:t>
      </w:r>
    </w:p>
    <w:p>
      <w:pPr>
        <w:pStyle w:val="4"/>
        <w:spacing w:before="8"/>
        <w:ind w:left="0"/>
        <w:rPr>
          <w:sz w:val="32"/>
        </w:rPr>
      </w:pPr>
    </w:p>
    <w:p>
      <w:pPr>
        <w:pStyle w:val="4"/>
        <w:tabs>
          <w:tab w:val="left" w:pos="5019"/>
        </w:tabs>
        <w:spacing w:before="1"/>
      </w:pPr>
      <w:r>
        <w:rPr>
          <w:rFonts w:ascii="Arial" w:eastAsia="Arial"/>
        </w:rPr>
        <w:t>3</w:t>
      </w:r>
      <w:r>
        <w:t>、燃烧三要素（</w:t>
      </w:r>
      <w:r>
        <w:tab/>
      </w:r>
      <w:r>
        <w:t>）。</w:t>
      </w:r>
    </w:p>
    <w:p>
      <w:pPr>
        <w:pStyle w:val="4"/>
        <w:spacing w:before="10"/>
        <w:ind w:left="0"/>
        <w:rPr>
          <w:sz w:val="35"/>
        </w:rPr>
      </w:pPr>
    </w:p>
    <w:p>
      <w:pPr>
        <w:pStyle w:val="4"/>
        <w:tabs>
          <w:tab w:val="left" w:pos="2520"/>
          <w:tab w:val="left" w:pos="3099"/>
          <w:tab w:val="left" w:pos="4639"/>
          <w:tab w:val="left" w:pos="6380"/>
          <w:tab w:val="left" w:pos="6959"/>
        </w:tabs>
      </w:pPr>
      <w:r>
        <w:rPr>
          <w:rFonts w:ascii="Arial" w:eastAsia="Arial"/>
        </w:rPr>
        <w:t>A.</w:t>
      </w:r>
      <w:r>
        <w:rPr>
          <w:rFonts w:ascii="Arial" w:eastAsia="Arial"/>
          <w:spacing w:val="-41"/>
        </w:rPr>
        <w:t xml:space="preserve"> </w:t>
      </w:r>
      <w:r>
        <w:t>可燃物质</w:t>
      </w:r>
      <w:r>
        <w:tab/>
      </w:r>
      <w:r>
        <w:rPr>
          <w:rFonts w:ascii="Arial" w:eastAsia="Arial"/>
        </w:rPr>
        <w:t>B.</w:t>
      </w:r>
      <w:r>
        <w:rPr>
          <w:rFonts w:ascii="Arial" w:eastAsia="Arial"/>
        </w:rPr>
        <w:tab/>
      </w:r>
      <w:r>
        <w:t>空气</w:t>
      </w:r>
      <w:r>
        <w:rPr>
          <w:spacing w:val="59"/>
        </w:rPr>
        <w:t xml:space="preserve"> </w:t>
      </w:r>
      <w:r>
        <w:rPr>
          <w:rFonts w:ascii="Arial" w:eastAsia="Arial"/>
        </w:rPr>
        <w:t>C.</w:t>
      </w:r>
      <w:r>
        <w:rPr>
          <w:rFonts w:ascii="Arial" w:eastAsia="Arial"/>
        </w:rPr>
        <w:tab/>
      </w:r>
      <w:r>
        <w:t>助燃物质</w:t>
      </w:r>
      <w:r>
        <w:tab/>
      </w:r>
      <w:r>
        <w:rPr>
          <w:rFonts w:ascii="Arial" w:eastAsia="Arial"/>
        </w:rPr>
        <w:t>D.</w:t>
      </w:r>
      <w:r>
        <w:rPr>
          <w:rFonts w:ascii="Arial" w:eastAsia="Arial"/>
        </w:rPr>
        <w:tab/>
      </w:r>
      <w:r>
        <w:t>火源</w:t>
      </w:r>
    </w:p>
    <w:p>
      <w:pPr>
        <w:pStyle w:val="4"/>
        <w:spacing w:before="3"/>
        <w:ind w:left="0"/>
        <w:rPr>
          <w:sz w:val="34"/>
        </w:rPr>
      </w:pPr>
    </w:p>
    <w:p>
      <w:pPr>
        <w:pStyle w:val="4"/>
        <w:tabs>
          <w:tab w:val="left" w:pos="9259"/>
        </w:tabs>
      </w:pPr>
      <w:r>
        <w:rPr>
          <w:rFonts w:ascii="Arial" w:eastAsia="Arial"/>
        </w:rPr>
        <w:t>4</w:t>
      </w:r>
      <w:r>
        <w:t>、属于防止事故发生的安全技术措施有（</w:t>
      </w:r>
      <w:r>
        <w:tab/>
      </w:r>
      <w:r>
        <w:t>）。</w:t>
      </w:r>
    </w:p>
    <w:p>
      <w:pPr>
        <w:spacing w:after="0"/>
        <w:sectPr>
          <w:pgSz w:w="19120" w:h="27060"/>
          <w:pgMar w:top="2620" w:right="1080" w:bottom="280" w:left="2500" w:header="720" w:footer="720" w:gutter="0"/>
          <w:cols w:space="720" w:num="1"/>
        </w:sectPr>
      </w:pPr>
    </w:p>
    <w:p>
      <w:pPr>
        <w:pStyle w:val="4"/>
        <w:tabs>
          <w:tab w:val="left" w:pos="3000"/>
          <w:tab w:val="left" w:pos="3659"/>
          <w:tab w:val="left" w:pos="5520"/>
          <w:tab w:val="left" w:pos="6179"/>
          <w:tab w:val="left" w:pos="7260"/>
          <w:tab w:val="left" w:pos="7919"/>
        </w:tabs>
        <w:spacing w:before="100"/>
      </w:pPr>
      <w:r>
        <w:rPr>
          <w:rFonts w:ascii="Arial" w:eastAsia="Arial"/>
        </w:rPr>
        <w:t>A.</w:t>
      </w:r>
      <w:r>
        <w:rPr>
          <w:rFonts w:ascii="Arial" w:eastAsia="Arial"/>
          <w:spacing w:val="-41"/>
        </w:rPr>
        <w:t xml:space="preserve"> </w:t>
      </w:r>
      <w:r>
        <w:t>消除危险源</w:t>
      </w:r>
      <w:r>
        <w:tab/>
      </w:r>
      <w:r>
        <w:rPr>
          <w:rFonts w:ascii="Arial" w:eastAsia="Arial"/>
        </w:rPr>
        <w:t>B.</w:t>
      </w:r>
      <w:r>
        <w:rPr>
          <w:rFonts w:ascii="Arial" w:eastAsia="Arial"/>
        </w:rPr>
        <w:tab/>
      </w:r>
      <w:r>
        <w:t>个体防护</w:t>
      </w:r>
      <w:r>
        <w:tab/>
      </w:r>
      <w:r>
        <w:rPr>
          <w:rFonts w:ascii="Arial" w:eastAsia="Arial"/>
        </w:rPr>
        <w:t>C.</w:t>
      </w:r>
      <w:r>
        <w:rPr>
          <w:rFonts w:ascii="Arial" w:eastAsia="Arial"/>
        </w:rPr>
        <w:tab/>
      </w:r>
      <w:r>
        <w:t>隔离</w:t>
      </w:r>
      <w:r>
        <w:tab/>
      </w:r>
      <w:r>
        <w:rPr>
          <w:rFonts w:ascii="Arial" w:eastAsia="Arial"/>
        </w:rPr>
        <w:t>D.</w:t>
      </w:r>
      <w:r>
        <w:rPr>
          <w:rFonts w:ascii="Arial" w:eastAsia="Arial"/>
        </w:rPr>
        <w:tab/>
      </w:r>
      <w:r>
        <w:t>减少事故和失误</w:t>
      </w:r>
    </w:p>
    <w:p>
      <w:pPr>
        <w:pStyle w:val="4"/>
        <w:spacing w:before="3"/>
        <w:ind w:left="0"/>
        <w:rPr>
          <w:sz w:val="34"/>
        </w:rPr>
      </w:pPr>
    </w:p>
    <w:p>
      <w:pPr>
        <w:pStyle w:val="4"/>
        <w:tabs>
          <w:tab w:val="left" w:pos="5399"/>
        </w:tabs>
      </w:pPr>
      <w:r>
        <w:rPr>
          <w:rFonts w:ascii="Arial" w:eastAsia="Arial"/>
        </w:rPr>
        <w:t>5</w:t>
      </w:r>
      <w:r>
        <w:t>、安全标志包括（</w:t>
      </w:r>
      <w:r>
        <w:tab/>
      </w:r>
      <w:r>
        <w:t>）。</w:t>
      </w:r>
    </w:p>
    <w:p>
      <w:pPr>
        <w:pStyle w:val="4"/>
        <w:spacing w:before="3"/>
        <w:ind w:left="0"/>
        <w:rPr>
          <w:sz w:val="34"/>
        </w:rPr>
      </w:pPr>
    </w:p>
    <w:p>
      <w:pPr>
        <w:pStyle w:val="4"/>
        <w:tabs>
          <w:tab w:val="left" w:pos="2620"/>
          <w:tab w:val="left" w:pos="3279"/>
          <w:tab w:val="left" w:pos="5120"/>
          <w:tab w:val="left" w:pos="5799"/>
          <w:tab w:val="left" w:pos="7640"/>
          <w:tab w:val="left" w:pos="8299"/>
        </w:tabs>
      </w:pPr>
      <w:r>
        <w:rPr>
          <w:rFonts w:ascii="Arial" w:eastAsia="Arial"/>
        </w:rPr>
        <w:t>A.</w:t>
      </w:r>
      <w:r>
        <w:rPr>
          <w:rFonts w:ascii="Arial" w:eastAsia="Arial"/>
          <w:spacing w:val="-41"/>
        </w:rPr>
        <w:t xml:space="preserve"> </w:t>
      </w:r>
      <w:r>
        <w:t>禁止标志</w:t>
      </w:r>
      <w:r>
        <w:tab/>
      </w:r>
      <w:r>
        <w:rPr>
          <w:rFonts w:ascii="Arial" w:eastAsia="Arial"/>
        </w:rPr>
        <w:t>B.</w:t>
      </w:r>
      <w:r>
        <w:rPr>
          <w:rFonts w:ascii="Arial" w:eastAsia="Arial"/>
        </w:rPr>
        <w:tab/>
      </w:r>
      <w:r>
        <w:t>指引标志</w:t>
      </w:r>
      <w:r>
        <w:tab/>
      </w:r>
      <w:r>
        <w:rPr>
          <w:rFonts w:ascii="Arial" w:eastAsia="Arial"/>
        </w:rPr>
        <w:t>C.</w:t>
      </w:r>
      <w:r>
        <w:rPr>
          <w:rFonts w:ascii="Arial" w:eastAsia="Arial"/>
        </w:rPr>
        <w:tab/>
      </w:r>
      <w:r>
        <w:t>警告标志</w:t>
      </w:r>
      <w:r>
        <w:tab/>
      </w:r>
      <w:r>
        <w:rPr>
          <w:rFonts w:ascii="Arial" w:eastAsia="Arial"/>
        </w:rPr>
        <w:t>D.</w:t>
      </w:r>
      <w:r>
        <w:rPr>
          <w:rFonts w:ascii="Arial" w:eastAsia="Arial"/>
        </w:rPr>
        <w:tab/>
      </w:r>
      <w:r>
        <w:t>提示标志</w:t>
      </w:r>
    </w:p>
    <w:p>
      <w:pPr>
        <w:pStyle w:val="4"/>
        <w:spacing w:before="3"/>
        <w:ind w:left="0"/>
        <w:rPr>
          <w:sz w:val="34"/>
        </w:rPr>
      </w:pPr>
    </w:p>
    <w:p>
      <w:pPr>
        <w:pStyle w:val="4"/>
        <w:tabs>
          <w:tab w:val="left" w:pos="10039"/>
        </w:tabs>
      </w:pPr>
      <w:r>
        <w:rPr>
          <w:rFonts w:ascii="Arial" w:eastAsia="Arial"/>
        </w:rPr>
        <w:t>6</w:t>
      </w:r>
      <w:r>
        <w:t>、机器裸露的哪些部位必须安装防护装置？（</w:t>
      </w:r>
      <w:r>
        <w:tab/>
      </w:r>
      <w:r>
        <w:t>）。</w:t>
      </w:r>
    </w:p>
    <w:p>
      <w:pPr>
        <w:pStyle w:val="4"/>
        <w:spacing w:before="3"/>
        <w:ind w:left="0"/>
        <w:rPr>
          <w:sz w:val="34"/>
        </w:rPr>
      </w:pPr>
    </w:p>
    <w:p>
      <w:pPr>
        <w:pStyle w:val="4"/>
        <w:tabs>
          <w:tab w:val="left" w:pos="1940"/>
          <w:tab w:val="left" w:pos="2699"/>
          <w:tab w:val="left" w:pos="4160"/>
          <w:tab w:val="left" w:pos="4819"/>
          <w:tab w:val="left" w:pos="5900"/>
          <w:tab w:val="left" w:pos="6559"/>
        </w:tabs>
      </w:pPr>
      <w:r>
        <w:rPr>
          <w:rFonts w:ascii="Arial" w:eastAsia="Arial"/>
        </w:rPr>
        <w:t>A.</w:t>
      </w:r>
      <w:r>
        <w:rPr>
          <w:rFonts w:ascii="Arial" w:eastAsia="Arial"/>
          <w:spacing w:val="-41"/>
        </w:rPr>
        <w:t xml:space="preserve"> </w:t>
      </w:r>
      <w:r>
        <w:t>齿轮</w:t>
      </w:r>
      <w:r>
        <w:tab/>
      </w:r>
      <w:r>
        <w:rPr>
          <w:rFonts w:ascii="Arial" w:eastAsia="Arial"/>
        </w:rPr>
        <w:t>B.</w:t>
      </w:r>
      <w:r>
        <w:rPr>
          <w:rFonts w:ascii="Arial" w:eastAsia="Arial"/>
        </w:rPr>
        <w:tab/>
      </w:r>
      <w:r>
        <w:t>传送带</w:t>
      </w:r>
      <w:r>
        <w:tab/>
      </w:r>
      <w:r>
        <w:rPr>
          <w:rFonts w:ascii="Arial" w:eastAsia="Arial"/>
        </w:rPr>
        <w:t>C.</w:t>
      </w:r>
      <w:r>
        <w:rPr>
          <w:rFonts w:ascii="Arial" w:eastAsia="Arial"/>
        </w:rPr>
        <w:tab/>
      </w:r>
      <w:r>
        <w:t>按钮</w:t>
      </w:r>
      <w:r>
        <w:tab/>
      </w:r>
      <w:r>
        <w:rPr>
          <w:rFonts w:ascii="Arial" w:eastAsia="Arial"/>
        </w:rPr>
        <w:t>D.</w:t>
      </w:r>
      <w:r>
        <w:rPr>
          <w:rFonts w:ascii="Arial" w:eastAsia="Arial"/>
        </w:rPr>
        <w:tab/>
      </w:r>
      <w:r>
        <w:t>皮带轮</w:t>
      </w:r>
    </w:p>
    <w:p>
      <w:pPr>
        <w:pStyle w:val="4"/>
        <w:spacing w:before="3"/>
        <w:ind w:left="0"/>
        <w:rPr>
          <w:sz w:val="34"/>
        </w:rPr>
      </w:pPr>
    </w:p>
    <w:p>
      <w:pPr>
        <w:pStyle w:val="4"/>
        <w:tabs>
          <w:tab w:val="left" w:pos="7719"/>
        </w:tabs>
      </w:pPr>
      <w:r>
        <w:rPr>
          <w:rFonts w:ascii="Arial" w:eastAsia="Arial"/>
        </w:rPr>
        <w:t>7</w:t>
      </w:r>
      <w:r>
        <w:t>、下列由粉尘所引起的危害有（</w:t>
      </w:r>
      <w:r>
        <w:tab/>
      </w:r>
      <w:r>
        <w:t>）。</w:t>
      </w:r>
    </w:p>
    <w:p>
      <w:pPr>
        <w:pStyle w:val="4"/>
        <w:spacing w:before="3"/>
        <w:ind w:left="0"/>
        <w:rPr>
          <w:sz w:val="34"/>
        </w:rPr>
      </w:pPr>
    </w:p>
    <w:p>
      <w:pPr>
        <w:pStyle w:val="4"/>
        <w:tabs>
          <w:tab w:val="left" w:pos="2140"/>
          <w:tab w:val="left" w:pos="2699"/>
          <w:tab w:val="left" w:pos="4840"/>
          <w:tab w:val="left" w:pos="7160"/>
        </w:tabs>
      </w:pPr>
      <w:r>
        <w:rPr>
          <w:rFonts w:ascii="Arial" w:eastAsia="Arial"/>
        </w:rPr>
        <w:t>A.</w:t>
      </w:r>
      <w:r>
        <w:rPr>
          <w:rFonts w:ascii="Arial" w:eastAsia="Arial"/>
          <w:spacing w:val="-41"/>
        </w:rPr>
        <w:t xml:space="preserve"> </w:t>
      </w:r>
      <w:r>
        <w:t>黑斑病</w:t>
      </w:r>
      <w:r>
        <w:tab/>
      </w:r>
      <w:r>
        <w:rPr>
          <w:rFonts w:ascii="Arial" w:eastAsia="Arial"/>
        </w:rPr>
        <w:t>B.</w:t>
      </w:r>
      <w:r>
        <w:rPr>
          <w:rFonts w:ascii="Arial" w:eastAsia="Arial"/>
        </w:rPr>
        <w:tab/>
      </w:r>
      <w:r>
        <w:t>降低能见度</w:t>
      </w:r>
      <w:r>
        <w:tab/>
      </w:r>
      <w:r>
        <w:rPr>
          <w:rFonts w:ascii="Arial" w:eastAsia="Arial"/>
        </w:rPr>
        <w:t>C.</w:t>
      </w:r>
      <w:r>
        <w:rPr>
          <w:rFonts w:ascii="Arial" w:eastAsia="Arial"/>
          <w:spacing w:val="98"/>
        </w:rPr>
        <w:t xml:space="preserve"> </w:t>
      </w:r>
      <w:r>
        <w:t>皮肤灼伤</w:t>
      </w:r>
      <w:r>
        <w:tab/>
      </w:r>
      <w:r>
        <w:rPr>
          <w:rFonts w:ascii="Arial" w:eastAsia="Arial"/>
        </w:rPr>
        <w:t>D.</w:t>
      </w:r>
      <w:r>
        <w:rPr>
          <w:rFonts w:ascii="Arial" w:eastAsia="Arial"/>
          <w:spacing w:val="99"/>
        </w:rPr>
        <w:t xml:space="preserve"> </w:t>
      </w:r>
      <w:r>
        <w:t>引起尘肺病</w:t>
      </w:r>
    </w:p>
    <w:p>
      <w:pPr>
        <w:pStyle w:val="4"/>
        <w:spacing w:before="3"/>
        <w:ind w:left="0"/>
        <w:rPr>
          <w:sz w:val="34"/>
        </w:rPr>
      </w:pPr>
    </w:p>
    <w:p>
      <w:pPr>
        <w:pStyle w:val="4"/>
        <w:tabs>
          <w:tab w:val="left" w:pos="8799"/>
        </w:tabs>
        <w:spacing w:before="1" w:line="468" w:lineRule="auto"/>
        <w:ind w:right="2059"/>
      </w:pPr>
      <w:r>
        <w:rPr>
          <w:rFonts w:ascii="Arial" w:eastAsia="Arial"/>
        </w:rPr>
        <w:t>8</w:t>
      </w:r>
      <w:r>
        <w:t>、电气设备上安全工作的技术措施有（</w:t>
      </w:r>
      <w:r>
        <w:tab/>
      </w:r>
      <w:r>
        <w:t>），由运行人员或有权执行</w:t>
      </w:r>
      <w:r>
        <w:rPr>
          <w:spacing w:val="-18"/>
        </w:rPr>
        <w:t>操</w:t>
      </w:r>
      <w:r>
        <w:t>作的人员执行。</w:t>
      </w:r>
    </w:p>
    <w:p>
      <w:pPr>
        <w:pStyle w:val="4"/>
        <w:tabs>
          <w:tab w:val="left" w:pos="2319"/>
        </w:tabs>
        <w:spacing w:before="1"/>
      </w:pPr>
      <w:r>
        <w:rPr>
          <w:rFonts w:ascii="Arial" w:eastAsia="Arial"/>
        </w:rPr>
        <w:t>A.</w:t>
      </w:r>
      <w:r>
        <w:rPr>
          <w:rFonts w:ascii="Arial" w:eastAsia="Arial"/>
          <w:spacing w:val="-41"/>
        </w:rPr>
        <w:t xml:space="preserve"> </w:t>
      </w:r>
      <w:r>
        <w:t>停电</w:t>
      </w:r>
      <w:r>
        <w:rPr>
          <w:spacing w:val="60"/>
        </w:rPr>
        <w:t xml:space="preserve"> </w:t>
      </w:r>
      <w:r>
        <w:rPr>
          <w:rFonts w:ascii="Arial" w:eastAsia="Arial"/>
        </w:rPr>
        <w:t>B.</w:t>
      </w:r>
      <w:r>
        <w:rPr>
          <w:rFonts w:ascii="Arial" w:eastAsia="Arial"/>
        </w:rPr>
        <w:tab/>
      </w:r>
      <w:r>
        <w:t>验电</w:t>
      </w:r>
      <w:r>
        <w:rPr>
          <w:spacing w:val="79"/>
        </w:rPr>
        <w:t xml:space="preserve"> </w:t>
      </w:r>
      <w:r>
        <w:rPr>
          <w:rFonts w:ascii="Arial" w:eastAsia="Arial"/>
        </w:rPr>
        <w:t>C.</w:t>
      </w:r>
      <w:r>
        <w:rPr>
          <w:rFonts w:ascii="Arial" w:eastAsia="Arial"/>
          <w:spacing w:val="99"/>
        </w:rPr>
        <w:t xml:space="preserve"> </w:t>
      </w:r>
      <w:r>
        <w:t>接地</w:t>
      </w:r>
      <w:r>
        <w:rPr>
          <w:spacing w:val="80"/>
        </w:rPr>
        <w:t xml:space="preserve"> </w:t>
      </w:r>
      <w:r>
        <w:rPr>
          <w:rFonts w:ascii="Arial" w:eastAsia="Arial"/>
        </w:rPr>
        <w:t>D.</w:t>
      </w:r>
      <w:r>
        <w:rPr>
          <w:rFonts w:ascii="Arial" w:eastAsia="Arial"/>
          <w:spacing w:val="99"/>
        </w:rPr>
        <w:t xml:space="preserve"> </w:t>
      </w:r>
      <w:r>
        <w:t>悬挂标示牌和装设遮栏围栏</w:t>
      </w:r>
    </w:p>
    <w:p>
      <w:pPr>
        <w:pStyle w:val="4"/>
        <w:spacing w:before="3"/>
        <w:ind w:left="0"/>
        <w:rPr>
          <w:sz w:val="34"/>
        </w:rPr>
      </w:pPr>
    </w:p>
    <w:p>
      <w:pPr>
        <w:pStyle w:val="4"/>
        <w:tabs>
          <w:tab w:val="left" w:pos="9079"/>
        </w:tabs>
        <w:spacing w:line="468" w:lineRule="auto"/>
        <w:ind w:right="2719"/>
      </w:pPr>
      <w:r>
        <w:rPr>
          <w:rFonts w:ascii="Arial" w:eastAsia="Arial"/>
        </w:rPr>
        <w:t>9</w:t>
      </w:r>
      <w:r>
        <w:t>、《新疆广汇实业投资（集团）有限责任公司内部治安保卫规定》中要求单</w:t>
      </w:r>
      <w:r>
        <w:rPr>
          <w:spacing w:val="-19"/>
        </w:rPr>
        <w:t>位</w:t>
      </w:r>
      <w:r>
        <w:t>治安重要部位的确立，应遵循以下原则（</w:t>
      </w:r>
      <w:r>
        <w:tab/>
      </w:r>
      <w:r>
        <w:t>）。</w:t>
      </w:r>
    </w:p>
    <w:p>
      <w:pPr>
        <w:pStyle w:val="4"/>
        <w:tabs>
          <w:tab w:val="left" w:pos="959"/>
          <w:tab w:val="left" w:pos="3680"/>
          <w:tab w:val="left" w:pos="4639"/>
        </w:tabs>
        <w:spacing w:before="1"/>
      </w:pPr>
      <w:r>
        <w:rPr>
          <w:rFonts w:ascii="Arial" w:eastAsia="Arial"/>
        </w:rPr>
        <w:t>A.</w:t>
      </w:r>
      <w:r>
        <w:rPr>
          <w:rFonts w:ascii="Arial" w:eastAsia="Arial"/>
        </w:rPr>
        <w:tab/>
      </w:r>
      <w:r>
        <w:t>人员密集场所</w:t>
      </w:r>
      <w:r>
        <w:tab/>
      </w:r>
      <w:r>
        <w:rPr>
          <w:rFonts w:ascii="Arial" w:eastAsia="Arial"/>
        </w:rPr>
        <w:t>B.</w:t>
      </w:r>
      <w:r>
        <w:rPr>
          <w:rFonts w:ascii="Arial" w:eastAsia="Arial"/>
        </w:rPr>
        <w:tab/>
      </w:r>
      <w:r>
        <w:t>生产、使用、储存危险物品的部位</w:t>
      </w:r>
    </w:p>
    <w:p>
      <w:pPr>
        <w:pStyle w:val="4"/>
        <w:spacing w:before="3"/>
        <w:ind w:left="0"/>
        <w:rPr>
          <w:sz w:val="34"/>
        </w:rPr>
      </w:pPr>
    </w:p>
    <w:p>
      <w:pPr>
        <w:pStyle w:val="4"/>
        <w:tabs>
          <w:tab w:val="left" w:pos="5420"/>
          <w:tab w:val="left" w:pos="6179"/>
        </w:tabs>
      </w:pPr>
      <w:r>
        <w:rPr>
          <w:rFonts w:ascii="Arial" w:eastAsia="Arial"/>
        </w:rPr>
        <w:t>C.</w:t>
      </w:r>
      <w:r>
        <w:rPr>
          <w:rFonts w:ascii="Arial" w:eastAsia="Arial"/>
          <w:spacing w:val="-61"/>
        </w:rPr>
        <w:t xml:space="preserve"> </w:t>
      </w:r>
      <w:r>
        <w:t>集中储存重要财物的部位</w:t>
      </w:r>
      <w:r>
        <w:tab/>
      </w:r>
      <w:r>
        <w:rPr>
          <w:rFonts w:ascii="Arial" w:eastAsia="Arial"/>
        </w:rPr>
        <w:t>D.</w:t>
      </w:r>
      <w:r>
        <w:rPr>
          <w:rFonts w:ascii="Arial" w:eastAsia="Arial"/>
        </w:rPr>
        <w:tab/>
      </w:r>
      <w:r>
        <w:t>存放重要资料、档案的部位</w:t>
      </w:r>
    </w:p>
    <w:p>
      <w:pPr>
        <w:pStyle w:val="4"/>
        <w:spacing w:before="3"/>
        <w:ind w:left="0"/>
        <w:rPr>
          <w:sz w:val="34"/>
        </w:rPr>
      </w:pPr>
    </w:p>
    <w:p>
      <w:pPr>
        <w:pStyle w:val="4"/>
        <w:tabs>
          <w:tab w:val="left" w:pos="7539"/>
        </w:tabs>
        <w:spacing w:line="477" w:lineRule="auto"/>
        <w:ind w:right="2559"/>
      </w:pPr>
      <w:r>
        <w:rPr>
          <w:rFonts w:ascii="Arial" w:eastAsia="Arial"/>
        </w:rPr>
        <w:t>10</w:t>
      </w:r>
      <w:r>
        <w:rPr>
          <w:spacing w:val="-40"/>
        </w:rPr>
        <w:t>、</w:t>
      </w:r>
      <w:r>
        <w:t>《新疆广汇实业投资（集团）有限责任公司消防安全管理规定》中要求消</w:t>
      </w:r>
      <w:r>
        <w:rPr>
          <w:spacing w:val="-18"/>
        </w:rPr>
        <w:t>防</w:t>
      </w:r>
      <w:r>
        <w:t>安全管理，应当包括以下内容（</w:t>
      </w:r>
      <w:r>
        <w:tab/>
      </w:r>
      <w:r>
        <w:t>）。</w:t>
      </w:r>
    </w:p>
    <w:p>
      <w:pPr>
        <w:pStyle w:val="4"/>
        <w:tabs>
          <w:tab w:val="left" w:pos="959"/>
          <w:tab w:val="left" w:pos="4560"/>
          <w:tab w:val="left" w:pos="5399"/>
        </w:tabs>
        <w:spacing w:line="445" w:lineRule="exact"/>
      </w:pPr>
      <w:r>
        <w:rPr>
          <w:rFonts w:ascii="Arial" w:eastAsia="Arial"/>
        </w:rPr>
        <w:t>A.</w:t>
      </w:r>
      <w:r>
        <w:rPr>
          <w:rFonts w:ascii="Arial" w:eastAsia="Arial"/>
        </w:rPr>
        <w:tab/>
      </w:r>
      <w:r>
        <w:t>消防安全培训记录</w:t>
      </w:r>
      <w:r>
        <w:tab/>
      </w:r>
      <w:r>
        <w:rPr>
          <w:rFonts w:ascii="Arial" w:eastAsia="Arial"/>
        </w:rPr>
        <w:t>B.</w:t>
      </w:r>
      <w:r>
        <w:rPr>
          <w:rFonts w:ascii="Arial" w:eastAsia="Arial"/>
        </w:rPr>
        <w:tab/>
      </w:r>
      <w:r>
        <w:t>火灾情况记录</w:t>
      </w:r>
    </w:p>
    <w:p>
      <w:pPr>
        <w:pStyle w:val="4"/>
        <w:spacing w:before="3"/>
        <w:ind w:left="0"/>
        <w:rPr>
          <w:sz w:val="34"/>
        </w:rPr>
      </w:pPr>
    </w:p>
    <w:p>
      <w:pPr>
        <w:pStyle w:val="4"/>
        <w:tabs>
          <w:tab w:val="left" w:pos="959"/>
          <w:tab w:val="left" w:pos="4840"/>
          <w:tab w:val="left" w:pos="5599"/>
        </w:tabs>
      </w:pPr>
      <w:r>
        <w:rPr>
          <w:rFonts w:ascii="Arial" w:eastAsia="Arial"/>
        </w:rPr>
        <w:t>C.</w:t>
      </w:r>
      <w:r>
        <w:rPr>
          <w:rFonts w:ascii="Arial" w:eastAsia="Arial"/>
        </w:rPr>
        <w:tab/>
      </w:r>
      <w:r>
        <w:t>防火检查、巡查记录</w:t>
      </w:r>
      <w:r>
        <w:tab/>
      </w:r>
      <w:r>
        <w:rPr>
          <w:rFonts w:ascii="Arial" w:eastAsia="Arial"/>
        </w:rPr>
        <w:t>D.</w:t>
      </w:r>
      <w:r>
        <w:rPr>
          <w:rFonts w:ascii="Arial" w:eastAsia="Arial"/>
        </w:rPr>
        <w:tab/>
      </w:r>
      <w:r>
        <w:t>火灾隐患及其整改情况记录</w:t>
      </w: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spacing w:before="10"/>
        <w:ind w:left="0"/>
        <w:rPr>
          <w:sz w:val="42"/>
        </w:rPr>
      </w:pPr>
    </w:p>
    <w:p>
      <w:pPr>
        <w:pStyle w:val="4"/>
        <w:spacing w:line="396" w:lineRule="auto"/>
        <w:ind w:right="1999"/>
      </w:pPr>
      <w:r>
        <w:t xml:space="preserve">三、判断题 （本类题共 </w:t>
      </w:r>
      <w:r>
        <w:rPr>
          <w:rFonts w:ascii="Arial" w:eastAsia="Arial"/>
        </w:rPr>
        <w:t xml:space="preserve">10 </w:t>
      </w:r>
      <w:r>
        <w:t xml:space="preserve">分，每小题 </w:t>
      </w:r>
      <w:r>
        <w:rPr>
          <w:rFonts w:ascii="Arial" w:eastAsia="Arial"/>
        </w:rPr>
        <w:t xml:space="preserve">1 </w:t>
      </w:r>
      <w:r>
        <w:t xml:space="preserve">分。判断正确得 </w:t>
      </w:r>
      <w:r>
        <w:rPr>
          <w:rFonts w:ascii="Arial" w:eastAsia="Arial"/>
        </w:rPr>
        <w:t xml:space="preserve">1 </w:t>
      </w:r>
      <w:r>
        <w:t>分。判断结果错误或者不判断的不得分。）</w:t>
      </w:r>
    </w:p>
    <w:p>
      <w:pPr>
        <w:spacing w:after="0" w:line="396" w:lineRule="auto"/>
        <w:sectPr>
          <w:pgSz w:w="19120" w:h="27060"/>
          <w:pgMar w:top="2620" w:right="1080" w:bottom="280" w:left="2500" w:header="720" w:footer="720" w:gutter="0"/>
          <w:cols w:space="720" w:num="1"/>
        </w:sectPr>
      </w:pPr>
    </w:p>
    <w:p>
      <w:pPr>
        <w:pStyle w:val="4"/>
        <w:tabs>
          <w:tab w:val="left" w:pos="2519"/>
        </w:tabs>
        <w:spacing w:before="100" w:line="468" w:lineRule="auto"/>
        <w:ind w:right="2719"/>
      </w:pPr>
      <w:r>
        <w:rPr>
          <w:rFonts w:ascii="Arial" w:eastAsia="Arial"/>
        </w:rPr>
        <w:t>1</w:t>
      </w:r>
      <w:r>
        <w:t>、根椐我国有关法律法规规定锅炉、高压容器、压力管道和起重设备属于特</w:t>
      </w:r>
      <w:r>
        <w:rPr>
          <w:spacing w:val="-19"/>
        </w:rPr>
        <w:t>种</w:t>
      </w:r>
      <w:r>
        <w:t>设备。（</w:t>
      </w:r>
      <w:r>
        <w:tab/>
      </w:r>
      <w:r>
        <w:t>）</w:t>
      </w:r>
    </w:p>
    <w:p>
      <w:pPr>
        <w:pStyle w:val="4"/>
        <w:tabs>
          <w:tab w:val="left" w:pos="9259"/>
        </w:tabs>
        <w:spacing w:before="1"/>
      </w:pPr>
      <w:r>
        <w:rPr>
          <w:rFonts w:ascii="Arial" w:eastAsia="Arial"/>
        </w:rPr>
        <w:t>2</w:t>
      </w:r>
      <w:r>
        <w:t>、机器保护罩的主要作用是使机器较为美观。（</w:t>
      </w:r>
      <w:r>
        <w:tab/>
      </w:r>
      <w:r>
        <w:t>）</w:t>
      </w:r>
    </w:p>
    <w:p>
      <w:pPr>
        <w:pStyle w:val="4"/>
        <w:spacing w:before="3"/>
        <w:ind w:left="0"/>
        <w:rPr>
          <w:sz w:val="34"/>
        </w:rPr>
      </w:pPr>
    </w:p>
    <w:p>
      <w:pPr>
        <w:pStyle w:val="4"/>
        <w:tabs>
          <w:tab w:val="left" w:pos="6179"/>
        </w:tabs>
      </w:pPr>
      <w:r>
        <w:rPr>
          <w:rFonts w:ascii="Arial" w:eastAsia="Arial"/>
        </w:rPr>
        <w:t>3</w:t>
      </w:r>
      <w:r>
        <w:t>、电器着火可以用水扑救。（</w:t>
      </w:r>
      <w:r>
        <w:tab/>
      </w:r>
      <w:r>
        <w:t>）</w:t>
      </w:r>
    </w:p>
    <w:p>
      <w:pPr>
        <w:pStyle w:val="4"/>
        <w:spacing w:before="3"/>
        <w:ind w:left="0"/>
        <w:rPr>
          <w:sz w:val="34"/>
        </w:rPr>
      </w:pPr>
    </w:p>
    <w:p>
      <w:pPr>
        <w:pStyle w:val="4"/>
        <w:tabs>
          <w:tab w:val="left" w:pos="3279"/>
        </w:tabs>
        <w:spacing w:line="468" w:lineRule="auto"/>
        <w:ind w:right="2719"/>
      </w:pPr>
      <w:r>
        <w:rPr>
          <w:rFonts w:ascii="Arial" w:eastAsia="Arial"/>
        </w:rPr>
        <w:t>4</w:t>
      </w:r>
      <w:r>
        <w:t>、正确配戴和使用个人安全防护用品、用具，是保证劳动者安全与健康的一</w:t>
      </w:r>
      <w:r>
        <w:rPr>
          <w:spacing w:val="-19"/>
        </w:rPr>
        <w:t>种</w:t>
      </w:r>
      <w:r>
        <w:t>防护措施。（</w:t>
      </w:r>
      <w:r>
        <w:tab/>
      </w:r>
      <w:r>
        <w:t>）</w:t>
      </w:r>
    </w:p>
    <w:p>
      <w:pPr>
        <w:pStyle w:val="4"/>
        <w:tabs>
          <w:tab w:val="left" w:pos="8879"/>
        </w:tabs>
        <w:spacing w:before="1"/>
      </w:pPr>
      <w:r>
        <w:rPr>
          <w:rFonts w:ascii="Arial" w:eastAsia="Arial"/>
        </w:rPr>
        <w:t>5</w:t>
      </w:r>
      <w:r>
        <w:t>、建筑工人安全帽和摩托车头盔可以通用。（</w:t>
      </w:r>
      <w:r>
        <w:tab/>
      </w:r>
      <w:r>
        <w:t>）</w:t>
      </w:r>
    </w:p>
    <w:p>
      <w:pPr>
        <w:pStyle w:val="4"/>
        <w:spacing w:before="3"/>
        <w:ind w:left="0"/>
        <w:rPr>
          <w:sz w:val="34"/>
        </w:rPr>
      </w:pPr>
    </w:p>
    <w:p>
      <w:pPr>
        <w:pStyle w:val="4"/>
      </w:pPr>
      <w:r>
        <w:rPr>
          <w:rFonts w:ascii="Arial" w:eastAsia="Arial"/>
        </w:rPr>
        <w:t>6</w:t>
      </w:r>
      <w:r>
        <w:t>、安全帽的主要作用是为了防止物料下落击中头部及行进中碰撞突出物而受伤。</w:t>
      </w:r>
    </w:p>
    <w:p>
      <w:pPr>
        <w:pStyle w:val="4"/>
        <w:spacing w:before="3"/>
        <w:ind w:left="0"/>
        <w:rPr>
          <w:sz w:val="34"/>
        </w:rPr>
      </w:pPr>
    </w:p>
    <w:p>
      <w:pPr>
        <w:pStyle w:val="4"/>
        <w:tabs>
          <w:tab w:val="left" w:pos="1359"/>
        </w:tabs>
      </w:pPr>
      <w:r>
        <w:t>（</w:t>
      </w:r>
      <w:r>
        <w:tab/>
      </w:r>
      <w:r>
        <w:t>）</w:t>
      </w:r>
    </w:p>
    <w:p>
      <w:pPr>
        <w:pStyle w:val="4"/>
        <w:spacing w:before="3"/>
        <w:ind w:left="0"/>
        <w:rPr>
          <w:sz w:val="34"/>
        </w:rPr>
      </w:pPr>
    </w:p>
    <w:p>
      <w:pPr>
        <w:pStyle w:val="4"/>
        <w:tabs>
          <w:tab w:val="left" w:pos="12739"/>
        </w:tabs>
        <w:spacing w:before="1"/>
      </w:pPr>
      <w:r>
        <w:rPr>
          <w:rFonts w:ascii="Arial" w:eastAsia="Arial"/>
        </w:rPr>
        <w:t>7</w:t>
      </w:r>
      <w:r>
        <w:t>、使用电钻或手持电动工具时必须戴绝缘手套，可以不穿绝缘鞋。（</w:t>
      </w:r>
      <w:r>
        <w:tab/>
      </w:r>
      <w:r>
        <w:t>）</w:t>
      </w:r>
    </w:p>
    <w:p>
      <w:pPr>
        <w:pStyle w:val="4"/>
        <w:spacing w:before="3"/>
        <w:ind w:left="0"/>
        <w:rPr>
          <w:sz w:val="34"/>
        </w:rPr>
      </w:pPr>
    </w:p>
    <w:p>
      <w:pPr>
        <w:pStyle w:val="4"/>
        <w:tabs>
          <w:tab w:val="left" w:pos="7719"/>
        </w:tabs>
      </w:pPr>
      <w:r>
        <w:rPr>
          <w:rFonts w:ascii="Arial" w:eastAsia="Arial"/>
        </w:rPr>
        <w:t>8</w:t>
      </w:r>
      <w:r>
        <w:t>、搬运重物时，应该尽量挺直腰部。（</w:t>
      </w:r>
      <w:r>
        <w:tab/>
      </w:r>
      <w:r>
        <w:t>）</w:t>
      </w:r>
    </w:p>
    <w:p>
      <w:pPr>
        <w:pStyle w:val="4"/>
        <w:spacing w:before="3"/>
        <w:ind w:left="0"/>
        <w:rPr>
          <w:sz w:val="34"/>
        </w:rPr>
      </w:pPr>
    </w:p>
    <w:p>
      <w:pPr>
        <w:pStyle w:val="4"/>
        <w:tabs>
          <w:tab w:val="left" w:pos="3279"/>
        </w:tabs>
        <w:spacing w:line="468" w:lineRule="auto"/>
        <w:ind w:right="2719"/>
      </w:pPr>
      <w:r>
        <w:rPr>
          <w:rFonts w:ascii="Arial" w:eastAsia="Arial"/>
        </w:rPr>
        <w:t>9</w:t>
      </w:r>
      <w:r>
        <w:t>、帮助触电者脱离电源时，不可直接用人的肢体或其他金属及潮湿的物体作</w:t>
      </w:r>
      <w:r>
        <w:rPr>
          <w:spacing w:val="-19"/>
        </w:rPr>
        <w:t>为</w:t>
      </w:r>
      <w:r>
        <w:t>救护工具。（</w:t>
      </w:r>
      <w:r>
        <w:tab/>
      </w:r>
      <w:r>
        <w:t>）</w:t>
      </w:r>
    </w:p>
    <w:p>
      <w:pPr>
        <w:pStyle w:val="4"/>
        <w:spacing w:before="1"/>
      </w:pPr>
      <w:r>
        <w:rPr>
          <w:rFonts w:ascii="Arial" w:eastAsia="Arial"/>
        </w:rPr>
        <w:t>10</w:t>
      </w:r>
      <w:r>
        <w:t>、机械挖土、铲运、装车等作业，必须划出危险区域，非施工人员不得入内。</w:t>
      </w:r>
    </w:p>
    <w:p>
      <w:pPr>
        <w:pStyle w:val="4"/>
        <w:spacing w:before="3"/>
        <w:ind w:left="0"/>
        <w:rPr>
          <w:sz w:val="34"/>
        </w:rPr>
      </w:pPr>
    </w:p>
    <w:p>
      <w:pPr>
        <w:pStyle w:val="4"/>
        <w:tabs>
          <w:tab w:val="left" w:pos="1359"/>
        </w:tabs>
      </w:pPr>
      <w:r>
        <w:t>（</w:t>
      </w:r>
      <w:r>
        <w:tab/>
      </w:r>
      <w:r>
        <w:t>）</w:t>
      </w:r>
    </w:p>
    <w:p>
      <w:pPr>
        <w:pStyle w:val="4"/>
        <w:ind w:left="0"/>
        <w:rPr>
          <w:sz w:val="40"/>
        </w:rPr>
      </w:pPr>
    </w:p>
    <w:p>
      <w:pPr>
        <w:pStyle w:val="4"/>
        <w:ind w:left="0"/>
        <w:rPr>
          <w:sz w:val="40"/>
        </w:rPr>
      </w:pPr>
    </w:p>
    <w:p>
      <w:pPr>
        <w:pStyle w:val="4"/>
        <w:spacing w:before="334"/>
      </w:pPr>
      <w:r>
        <w:t xml:space="preserve">四、填空题 （本类题共 </w:t>
      </w:r>
      <w:r>
        <w:rPr>
          <w:rFonts w:ascii="Arial" w:eastAsia="Arial"/>
        </w:rPr>
        <w:t xml:space="preserve">20 </w:t>
      </w:r>
      <w:r>
        <w:t xml:space="preserve">分，每空 </w:t>
      </w:r>
      <w:r>
        <w:rPr>
          <w:rFonts w:ascii="Arial" w:eastAsia="Arial"/>
        </w:rPr>
        <w:t xml:space="preserve">1 </w:t>
      </w:r>
      <w:r>
        <w:t>分。）</w:t>
      </w:r>
    </w:p>
    <w:p>
      <w:pPr>
        <w:pStyle w:val="4"/>
        <w:spacing w:before="1"/>
        <w:ind w:left="0"/>
        <w:rPr>
          <w:sz w:val="29"/>
        </w:rPr>
      </w:pPr>
    </w:p>
    <w:p>
      <w:pPr>
        <w:pStyle w:val="4"/>
        <w:tabs>
          <w:tab w:val="left" w:pos="6379"/>
          <w:tab w:val="left" w:pos="8180"/>
          <w:tab w:val="left" w:pos="8499"/>
        </w:tabs>
        <w:spacing w:before="66"/>
      </w:pPr>
      <w:r>
        <w:drawing>
          <wp:anchor distT="0" distB="0" distL="0" distR="0" simplePos="0" relativeHeight="251662336" behindDoc="1" locked="0" layoutInCell="1" allowOverlap="1">
            <wp:simplePos x="0" y="0"/>
            <wp:positionH relativeFrom="page">
              <wp:posOffset>4597400</wp:posOffset>
            </wp:positionH>
            <wp:positionV relativeFrom="paragraph">
              <wp:posOffset>284480</wp:posOffset>
            </wp:positionV>
            <wp:extent cx="3774440" cy="2862580"/>
            <wp:effectExtent l="0" t="0" r="0" b="0"/>
            <wp:wrapNone/>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png"/>
                    <pic:cNvPicPr>
                      <a:picLocks noChangeAspect="1"/>
                    </pic:cNvPicPr>
                  </pic:nvPicPr>
                  <pic:blipFill>
                    <a:blip r:embed="rId11" cstate="print"/>
                    <a:stretch>
                      <a:fillRect/>
                    </a:stretch>
                  </pic:blipFill>
                  <pic:spPr>
                    <a:xfrm>
                      <a:off x="0" y="0"/>
                      <a:ext cx="3774666" cy="2862666"/>
                    </a:xfrm>
                    <a:prstGeom prst="rect">
                      <a:avLst/>
                    </a:prstGeom>
                  </pic:spPr>
                </pic:pic>
              </a:graphicData>
            </a:graphic>
          </wp:anchor>
        </w:drawing>
      </w:r>
      <w:r>
        <w:rPr>
          <w:rFonts w:ascii="Arial" w:eastAsia="Arial"/>
        </w:rPr>
        <w:t>1</w:t>
      </w:r>
      <w:r>
        <w:t>、保护人身安全的最后一道防线是</w:t>
      </w:r>
      <w:r>
        <w:tab/>
      </w:r>
      <w:r>
        <w:rPr>
          <w:u w:val="thick"/>
        </w:rPr>
        <w:t xml:space="preserve"> </w:t>
      </w:r>
      <w:r>
        <w:rPr>
          <w:u w:val="thick"/>
        </w:rPr>
        <w:tab/>
      </w:r>
      <w:r>
        <w:tab/>
      </w:r>
      <w:r>
        <w:t>。</w:t>
      </w:r>
    </w:p>
    <w:p>
      <w:pPr>
        <w:pStyle w:val="4"/>
        <w:spacing w:before="1"/>
        <w:ind w:left="0"/>
        <w:rPr>
          <w:sz w:val="29"/>
        </w:rPr>
      </w:pPr>
    </w:p>
    <w:p>
      <w:pPr>
        <w:pStyle w:val="4"/>
        <w:tabs>
          <w:tab w:val="left" w:pos="8579"/>
          <w:tab w:val="left" w:pos="10581"/>
        </w:tabs>
        <w:spacing w:before="66"/>
      </w:pPr>
      <w:r>
        <w:rPr>
          <w:rFonts w:ascii="Arial" w:eastAsia="Arial"/>
        </w:rPr>
        <w:t>2</w:t>
      </w:r>
      <w:r>
        <w:t>、事故调查处理应当实事求是、尊重科学，依据</w:t>
      </w:r>
      <w:r>
        <w:tab/>
      </w:r>
      <w:r>
        <w:rPr>
          <w:u w:val="thick"/>
        </w:rPr>
        <w:t xml:space="preserve"> </w:t>
      </w:r>
      <w:r>
        <w:rPr>
          <w:u w:val="thick"/>
        </w:rPr>
        <w:tab/>
      </w:r>
      <w:r>
        <w:t>的原则，及时、准</w:t>
      </w:r>
    </w:p>
    <w:p>
      <w:pPr>
        <w:pStyle w:val="4"/>
        <w:ind w:left="0"/>
        <w:rPr>
          <w:sz w:val="20"/>
        </w:rPr>
      </w:pPr>
    </w:p>
    <w:p>
      <w:pPr>
        <w:pStyle w:val="4"/>
        <w:spacing w:before="183" w:line="468" w:lineRule="auto"/>
        <w:ind w:right="2559"/>
      </w:pPr>
      <w:r>
        <w:t>确地查清事故原因，查明事故性质和责任，总结事故教训，提出整改措施，并对事故责任者提出处理意见。</w:t>
      </w:r>
    </w:p>
    <w:p>
      <w:pPr>
        <w:pStyle w:val="4"/>
        <w:ind w:left="0"/>
        <w:rPr>
          <w:sz w:val="20"/>
        </w:rPr>
      </w:pPr>
    </w:p>
    <w:p>
      <w:pPr>
        <w:pStyle w:val="4"/>
        <w:ind w:left="0"/>
        <w:rPr>
          <w:sz w:val="20"/>
        </w:rPr>
      </w:pPr>
    </w:p>
    <w:p>
      <w:pPr>
        <w:pStyle w:val="4"/>
        <w:spacing w:before="2"/>
        <w:ind w:left="0"/>
        <w:rPr>
          <w:sz w:val="25"/>
        </w:rPr>
      </w:pPr>
    </w:p>
    <w:p>
      <w:pPr>
        <w:pStyle w:val="4"/>
        <w:tabs>
          <w:tab w:val="left" w:pos="6741"/>
        </w:tabs>
        <w:spacing w:before="66"/>
      </w:pPr>
      <w:r>
        <w:rPr>
          <w:rFonts w:ascii="Arial" w:eastAsia="Arial"/>
        </w:rPr>
        <w:t>3</w:t>
      </w:r>
      <w:r>
        <w:rPr>
          <w:spacing w:val="-60"/>
        </w:rPr>
        <w:t>、</w:t>
      </w:r>
      <w:r>
        <w:t>危险化学品的运输实行</w:t>
      </w:r>
      <w:r>
        <w:rPr>
          <w:u w:val="thick"/>
        </w:rPr>
        <w:t xml:space="preserve"> </w:t>
      </w:r>
      <w:r>
        <w:rPr>
          <w:u w:val="thick"/>
        </w:rPr>
        <w:tab/>
      </w:r>
      <w:r>
        <w:t>制度，运输企业必须具备的条件由国务院</w:t>
      </w:r>
    </w:p>
    <w:p>
      <w:pPr>
        <w:pStyle w:val="4"/>
        <w:ind w:left="0"/>
        <w:rPr>
          <w:sz w:val="20"/>
        </w:rPr>
      </w:pPr>
    </w:p>
    <w:p>
      <w:pPr>
        <w:pStyle w:val="4"/>
        <w:spacing w:before="183"/>
      </w:pPr>
      <w:r>
        <w:t>交通部门规定，任何单位和个人不得邮寄或者在邮件内夹带危险化学品。</w:t>
      </w:r>
    </w:p>
    <w:p>
      <w:pPr>
        <w:spacing w:after="0"/>
        <w:sectPr>
          <w:pgSz w:w="19120" w:h="27060"/>
          <w:pgMar w:top="2620" w:right="1080" w:bottom="280" w:left="2500" w:header="720" w:footer="720" w:gutter="0"/>
          <w:cols w:space="720" w:num="1"/>
        </w:sectPr>
      </w:pPr>
    </w:p>
    <w:p>
      <w:pPr>
        <w:pStyle w:val="4"/>
        <w:tabs>
          <w:tab w:val="left" w:pos="9479"/>
          <w:tab w:val="left" w:pos="13401"/>
        </w:tabs>
        <w:spacing w:before="100"/>
      </w:pPr>
      <w:r>
        <mc:AlternateContent>
          <mc:Choice Requires="wpg">
            <w:drawing>
              <wp:anchor distT="0" distB="0" distL="114300" distR="114300" simplePos="0" relativeHeight="251663360" behindDoc="1" locked="0" layoutInCell="1" allowOverlap="1">
                <wp:simplePos x="0" y="0"/>
                <wp:positionH relativeFrom="page">
                  <wp:posOffset>1836420</wp:posOffset>
                </wp:positionH>
                <wp:positionV relativeFrom="paragraph">
                  <wp:posOffset>331470</wp:posOffset>
                </wp:positionV>
                <wp:extent cx="8335010" cy="4003040"/>
                <wp:effectExtent l="0" t="635" r="1270" b="4445"/>
                <wp:wrapNone/>
                <wp:docPr id="18" name="组合 15"/>
                <wp:cNvGraphicFramePr/>
                <a:graphic xmlns:a="http://schemas.openxmlformats.org/drawingml/2006/main">
                  <a:graphicData uri="http://schemas.microsoft.com/office/word/2010/wordprocessingGroup">
                    <wpg:wgp>
                      <wpg:cNvGrpSpPr/>
                      <wpg:grpSpPr>
                        <a:xfrm>
                          <a:off x="0" y="0"/>
                          <a:ext cx="8335010" cy="4003040"/>
                          <a:chOff x="2892" y="523"/>
                          <a:chExt cx="13126" cy="6304"/>
                        </a:xfrm>
                      </wpg:grpSpPr>
                      <pic:pic xmlns:pic="http://schemas.openxmlformats.org/drawingml/2006/picture">
                        <pic:nvPicPr>
                          <pic:cNvPr id="16" name="图片 16"/>
                          <pic:cNvPicPr>
                            <a:picLocks noChangeAspect="1"/>
                          </pic:cNvPicPr>
                        </pic:nvPicPr>
                        <pic:blipFill>
                          <a:blip r:embed="rId12"/>
                          <a:stretch>
                            <a:fillRect/>
                          </a:stretch>
                        </pic:blipFill>
                        <pic:spPr>
                          <a:xfrm>
                            <a:off x="2892" y="522"/>
                            <a:ext cx="13126" cy="6304"/>
                          </a:xfrm>
                          <a:prstGeom prst="rect">
                            <a:avLst/>
                          </a:prstGeom>
                          <a:noFill/>
                          <a:ln>
                            <a:noFill/>
                          </a:ln>
                        </pic:spPr>
                      </pic:pic>
                      <wps:wsp>
                        <wps:cNvPr id="17" name="直线 17"/>
                        <wps:cNvCnPr/>
                        <wps:spPr>
                          <a:xfrm>
                            <a:off x="3460" y="3220"/>
                            <a:ext cx="1201" cy="0"/>
                          </a:xfrm>
                          <a:prstGeom prst="line">
                            <a:avLst/>
                          </a:prstGeom>
                          <a:ln w="14402" cap="flat" cmpd="sng">
                            <a:solidFill>
                              <a:srgbClr val="000000"/>
                            </a:solidFill>
                            <a:prstDash val="solid"/>
                            <a:headEnd type="none" w="med" len="med"/>
                            <a:tailEnd type="none" w="med" len="med"/>
                          </a:ln>
                        </wps:spPr>
                        <wps:bodyPr upright="1"/>
                      </wps:wsp>
                    </wpg:wgp>
                  </a:graphicData>
                </a:graphic>
              </wp:anchor>
            </w:drawing>
          </mc:Choice>
          <mc:Fallback>
            <w:pict>
              <v:group id="组合 15" o:spid="_x0000_s1026" o:spt="203" style="position:absolute;left:0pt;margin-left:144.6pt;margin-top:26.1pt;height:315.2pt;width:656.3pt;mso-position-horizontal-relative:page;z-index:-251653120;mso-width-relative:page;mso-height-relative:page;" coordorigin="2892,523" coordsize="13126,6304" o:gfxdata="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">
                <o:lock v:ext="edit" aspectratio="f"/>
                <v:shape id="_x0000_s1026" o:spid="_x0000_s1026" o:spt="75" type="#_x0000_t75" style="position:absolute;left:2892;top:522;height:6304;width:13126;" filled="f" o:preferrelative="t" stroked="f" coordsize="21600,21600" o:gfxdata="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7Akoy8AAAA&#10;2wAAAA8AAAAAAAAAAQAgAAAAIgAAAGRycy9kb3ducmV2LnhtbFBLAQIUABQAAAAIAIdO4kAzLwWe&#10;OwAAADkAAAAQAAAAAAAAAAEAIAAAAAsBAABkcnMvc2hhcGV4bWwueG1sUEsFBgAAAAAGAAYAWwEA&#10;ALUDAAAAAA==&#10;">
                  <v:fill on="f" focussize="0,0"/>
                  <v:stroke on="f"/>
                  <v:imagedata r:id="rId12" o:title=""/>
                  <o:lock v:ext="edit" aspectratio="t"/>
                </v:shape>
                <v:line id="直线 17" o:spid="_x0000_s1026" o:spt="20" style="position:absolute;left:3460;top:3220;height:0;width:1201;" filled="f" stroked="t" coordsize="21600,21600" o:gfxdata="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m3gFO8AAAA&#10;2wAAAA8AAAAAAAAAAQAgAAAAIgAAAGRycy9kb3ducmV2LnhtbFBLAQIUABQAAAAIAIdO4kAzLwWe&#10;OwAAADkAAAAQAAAAAAAAAAEAIAAAAAsBAABkcnMvc2hhcGV4bWwueG1sUEsFBgAAAAAGAAYAWwEA&#10;ALUDAAAAAA==&#10;">
                  <v:fill on="f" focussize="0,0"/>
                  <v:stroke weight="1.1340157480315pt" color="#000000" joinstyle="round"/>
                  <v:imagedata o:title=""/>
                  <o:lock v:ext="edit" aspectratio="f"/>
                </v:line>
              </v:group>
            </w:pict>
          </mc:Fallback>
        </mc:AlternateContent>
      </w:r>
      <w:r>
        <w:rPr>
          <w:rFonts w:ascii="Arial" w:eastAsia="Arial"/>
        </w:rPr>
        <w:t>4</w:t>
      </w:r>
      <w:r>
        <w:t>、</w:t>
      </w:r>
      <w:r>
        <w:rPr>
          <w:spacing w:val="-41"/>
        </w:rPr>
        <w:t xml:space="preserve"> </w:t>
      </w:r>
      <w:r>
        <w:t>施工单位应当在施工现场建立消防安全责任制度，</w:t>
      </w:r>
      <w:r>
        <w:tab/>
      </w:r>
      <w:r>
        <w:t>确定消防安全</w:t>
      </w:r>
      <w:r>
        <w:rPr>
          <w:u w:val="thick"/>
        </w:rPr>
        <w:t xml:space="preserve"> </w:t>
      </w:r>
      <w:r>
        <w:rPr>
          <w:u w:val="thick"/>
        </w:rPr>
        <w:tab/>
      </w:r>
      <w:r>
        <w:t>。</w:t>
      </w:r>
    </w:p>
    <w:p>
      <w:pPr>
        <w:pStyle w:val="4"/>
        <w:spacing w:before="1"/>
        <w:ind w:left="0"/>
        <w:rPr>
          <w:sz w:val="29"/>
        </w:rPr>
      </w:pPr>
    </w:p>
    <w:p>
      <w:pPr>
        <w:pStyle w:val="4"/>
        <w:tabs>
          <w:tab w:val="left" w:pos="5300"/>
          <w:tab w:val="left" w:pos="6279"/>
          <w:tab w:val="left" w:pos="7680"/>
          <w:tab w:val="left" w:pos="8719"/>
          <w:tab w:val="left" w:pos="10420"/>
          <w:tab w:val="left" w:pos="11139"/>
          <w:tab w:val="left" w:pos="12840"/>
          <w:tab w:val="left" w:pos="13559"/>
        </w:tabs>
        <w:spacing w:before="66"/>
      </w:pPr>
      <w:r>
        <w:rPr>
          <w:rFonts w:ascii="Arial" w:hAnsi="Arial" w:eastAsia="Arial"/>
        </w:rPr>
        <w:t>5</w:t>
      </w:r>
      <w:r>
        <w:rPr>
          <w:spacing w:val="-160"/>
        </w:rPr>
        <w:t>、</w:t>
      </w:r>
      <w:r>
        <w:t>“四不伤害”</w:t>
      </w:r>
      <w:r>
        <w:rPr>
          <w:spacing w:val="-121"/>
        </w:rPr>
        <w:t xml:space="preserve"> </w:t>
      </w:r>
      <w:r>
        <w:t>的内</w:t>
      </w:r>
      <w:r>
        <w:rPr>
          <w:spacing w:val="80"/>
        </w:rPr>
        <w:t>容</w:t>
      </w:r>
      <w:r>
        <w:rPr>
          <w:spacing w:val="80"/>
          <w:u w:val="thick"/>
        </w:rPr>
        <w:t xml:space="preserve"> </w:t>
      </w:r>
      <w:r>
        <w:rPr>
          <w:spacing w:val="80"/>
          <w:u w:val="thick"/>
        </w:rPr>
        <w:tab/>
      </w:r>
      <w:r>
        <w:rPr>
          <w:spacing w:val="80"/>
        </w:rPr>
        <w:tab/>
      </w:r>
      <w:r>
        <w:t>、</w:t>
      </w:r>
      <w:r>
        <w:tab/>
      </w:r>
      <w:r>
        <w:rPr>
          <w:u w:val="thick"/>
        </w:rPr>
        <w:t xml:space="preserve"> </w:t>
      </w:r>
      <w:r>
        <w:rPr>
          <w:u w:val="thick"/>
        </w:rPr>
        <w:tab/>
      </w:r>
      <w:r>
        <w:t>、</w:t>
      </w:r>
      <w:r>
        <w:tab/>
      </w:r>
      <w:r>
        <w:rPr>
          <w:u w:val="thick"/>
        </w:rPr>
        <w:t xml:space="preserve"> </w:t>
      </w:r>
      <w:r>
        <w:rPr>
          <w:u w:val="thick"/>
        </w:rPr>
        <w:tab/>
      </w:r>
      <w:r>
        <w:t>、</w:t>
      </w:r>
      <w:r>
        <w:tab/>
      </w:r>
      <w:r>
        <w:rPr>
          <w:u w:val="thick"/>
        </w:rPr>
        <w:t xml:space="preserve"> </w:t>
      </w:r>
      <w:r>
        <w:rPr>
          <w:u w:val="thick"/>
        </w:rPr>
        <w:tab/>
      </w:r>
      <w:r>
        <w:t>。</w:t>
      </w:r>
    </w:p>
    <w:p>
      <w:pPr>
        <w:pStyle w:val="4"/>
        <w:spacing w:before="1"/>
        <w:ind w:left="0"/>
        <w:rPr>
          <w:sz w:val="29"/>
        </w:rPr>
      </w:pPr>
    </w:p>
    <w:p>
      <w:pPr>
        <w:pStyle w:val="4"/>
        <w:tabs>
          <w:tab w:val="left" w:pos="8220"/>
          <w:tab w:val="left" w:pos="8681"/>
          <w:tab w:val="left" w:pos="9821"/>
          <w:tab w:val="left" w:pos="10179"/>
          <w:tab w:val="left" w:pos="12581"/>
          <w:tab w:val="left" w:pos="13321"/>
        </w:tabs>
        <w:spacing w:before="66"/>
      </w:pPr>
      <w:r>
        <w:rPr>
          <w:rFonts w:ascii="Arial" w:hAnsi="Arial" w:eastAsia="Arial"/>
        </w:rPr>
        <w:t>6</w:t>
      </w:r>
      <w:r>
        <w:rPr>
          <w:spacing w:val="-60"/>
        </w:rPr>
        <w:t>、</w:t>
      </w:r>
      <w:r>
        <w:t>禁火区动火作业的</w:t>
      </w:r>
      <w:r>
        <w:rPr>
          <w:spacing w:val="-61"/>
        </w:rPr>
        <w:t xml:space="preserve"> </w:t>
      </w:r>
      <w:r>
        <w:t>“三不动火”</w:t>
      </w:r>
      <w:r>
        <w:rPr>
          <w:spacing w:val="-120"/>
        </w:rPr>
        <w:t xml:space="preserve"> </w:t>
      </w:r>
      <w:r>
        <w:t>是</w:t>
      </w:r>
      <w:r>
        <w:rPr>
          <w:spacing w:val="60"/>
        </w:rPr>
        <w:t>指</w:t>
      </w:r>
      <w:r>
        <w:rPr>
          <w:spacing w:val="60"/>
          <w:u w:val="thick"/>
        </w:rPr>
        <w:t xml:space="preserve"> </w:t>
      </w:r>
      <w:r>
        <w:rPr>
          <w:spacing w:val="60"/>
          <w:u w:val="thick"/>
        </w:rPr>
        <w:tab/>
      </w:r>
      <w:r>
        <w:rPr>
          <w:spacing w:val="60"/>
        </w:rPr>
        <w:tab/>
      </w:r>
      <w:r>
        <w:rPr>
          <w:spacing w:val="60"/>
          <w:u w:val="thick"/>
        </w:rPr>
        <w:t xml:space="preserve"> </w:t>
      </w:r>
      <w:r>
        <w:rPr>
          <w:spacing w:val="60"/>
          <w:u w:val="thick"/>
        </w:rPr>
        <w:tab/>
      </w:r>
      <w:r>
        <w:rPr>
          <w:spacing w:val="60"/>
        </w:rPr>
        <w:tab/>
      </w:r>
      <w:r>
        <w:t>、</w:t>
      </w:r>
      <w:r>
        <w:tab/>
      </w:r>
      <w:r>
        <w:rPr>
          <w:u w:val="thick"/>
        </w:rPr>
        <w:t xml:space="preserve"> </w:t>
      </w:r>
      <w:r>
        <w:rPr>
          <w:u w:val="thick"/>
        </w:rPr>
        <w:tab/>
      </w:r>
      <w:r>
        <w:t>、</w:t>
      </w:r>
    </w:p>
    <w:p>
      <w:pPr>
        <w:pStyle w:val="4"/>
        <w:ind w:left="0"/>
        <w:rPr>
          <w:sz w:val="20"/>
        </w:rPr>
      </w:pPr>
    </w:p>
    <w:p>
      <w:pPr>
        <w:pStyle w:val="4"/>
        <w:tabs>
          <w:tab w:val="left" w:pos="3801"/>
        </w:tabs>
        <w:spacing w:before="183"/>
        <w:ind w:left="2861"/>
      </w:pPr>
      <w:r>
        <w:rPr>
          <w:w w:val="200"/>
          <w:u w:val="thick"/>
        </w:rPr>
        <w:t xml:space="preserve"> </w:t>
      </w:r>
      <w:r>
        <w:rPr>
          <w:u w:val="thick"/>
        </w:rPr>
        <w:tab/>
      </w:r>
      <w:r>
        <w:rPr>
          <w:spacing w:val="78"/>
        </w:rPr>
        <w:t xml:space="preserve"> </w:t>
      </w:r>
      <w:r>
        <w:t>。</w:t>
      </w:r>
    </w:p>
    <w:p>
      <w:pPr>
        <w:pStyle w:val="4"/>
        <w:spacing w:before="1"/>
        <w:ind w:left="0"/>
        <w:rPr>
          <w:sz w:val="29"/>
        </w:rPr>
      </w:pPr>
    </w:p>
    <w:p>
      <w:pPr>
        <w:pStyle w:val="4"/>
        <w:tabs>
          <w:tab w:val="left" w:pos="5219"/>
          <w:tab w:val="left" w:pos="6560"/>
          <w:tab w:val="left" w:pos="7861"/>
          <w:tab w:val="left" w:pos="9440"/>
          <w:tab w:val="left" w:pos="10941"/>
          <w:tab w:val="left" w:pos="12740"/>
        </w:tabs>
        <w:spacing w:before="66"/>
      </w:pPr>
      <w:r>
        <w:rPr>
          <w:rFonts w:ascii="Arial" w:eastAsia="Arial"/>
        </w:rPr>
        <w:t>7</w:t>
      </w:r>
      <w:r>
        <w:t>、低压供电的三大保护措施</w:t>
      </w:r>
      <w:r>
        <w:tab/>
      </w:r>
      <w:r>
        <w:rPr>
          <w:u w:val="thick"/>
        </w:rPr>
        <w:t xml:space="preserve"> </w:t>
      </w:r>
      <w:r>
        <w:rPr>
          <w:u w:val="thick"/>
        </w:rPr>
        <w:tab/>
      </w:r>
      <w:r>
        <w:rPr>
          <w:u w:val="thick"/>
        </w:rPr>
        <w:t xml:space="preserve"> </w:t>
      </w:r>
      <w:r>
        <w:rPr>
          <w:u w:val="thick"/>
        </w:rPr>
        <w:tab/>
      </w:r>
      <w:r>
        <w:rPr>
          <w:spacing w:val="20"/>
        </w:rPr>
        <w:t>、</w:t>
      </w:r>
      <w:r>
        <w:rPr>
          <w:spacing w:val="20"/>
          <w:u w:val="thick"/>
        </w:rPr>
        <w:t xml:space="preserve"> </w:t>
      </w:r>
      <w:r>
        <w:rPr>
          <w:spacing w:val="20"/>
          <w:u w:val="thick"/>
        </w:rPr>
        <w:tab/>
      </w:r>
      <w:r>
        <w:rPr>
          <w:spacing w:val="20"/>
          <w:u w:val="thick"/>
        </w:rPr>
        <w:t xml:space="preserve"> </w:t>
      </w:r>
      <w:r>
        <w:rPr>
          <w:spacing w:val="20"/>
          <w:u w:val="thick"/>
        </w:rPr>
        <w:tab/>
      </w:r>
      <w:r>
        <w:rPr>
          <w:spacing w:val="40"/>
        </w:rPr>
        <w:t>、</w:t>
      </w:r>
      <w:r>
        <w:rPr>
          <w:w w:val="200"/>
          <w:u w:val="thick"/>
        </w:rPr>
        <w:t xml:space="preserve"> </w:t>
      </w:r>
      <w:r>
        <w:rPr>
          <w:u w:val="thick"/>
        </w:rPr>
        <w:tab/>
      </w:r>
    </w:p>
    <w:p>
      <w:pPr>
        <w:pStyle w:val="4"/>
        <w:ind w:left="0"/>
        <w:rPr>
          <w:sz w:val="20"/>
        </w:rPr>
      </w:pPr>
    </w:p>
    <w:p>
      <w:pPr>
        <w:pStyle w:val="4"/>
        <w:tabs>
          <w:tab w:val="left" w:pos="1159"/>
        </w:tabs>
        <w:spacing w:before="182"/>
      </w:pPr>
      <w:r>
        <w:rPr>
          <w:w w:val="200"/>
          <w:u w:val="thick"/>
        </w:rPr>
        <w:t xml:space="preserve"> </w:t>
      </w:r>
      <w:r>
        <w:rPr>
          <w:u w:val="thick"/>
        </w:rPr>
        <w:tab/>
      </w:r>
      <w:r>
        <w:t>。</w:t>
      </w:r>
    </w:p>
    <w:p>
      <w:pPr>
        <w:pStyle w:val="4"/>
        <w:spacing w:before="1"/>
        <w:ind w:left="0"/>
        <w:rPr>
          <w:sz w:val="29"/>
        </w:rPr>
      </w:pPr>
    </w:p>
    <w:p>
      <w:pPr>
        <w:pStyle w:val="4"/>
        <w:tabs>
          <w:tab w:val="left" w:pos="6179"/>
          <w:tab w:val="left" w:pos="8299"/>
          <w:tab w:val="left" w:pos="10419"/>
        </w:tabs>
        <w:spacing w:before="66"/>
      </w:pPr>
      <w:r>
        <w:rPr>
          <w:rFonts w:ascii="Arial" w:hAnsi="Arial" w:eastAsia="Arial"/>
        </w:rPr>
        <w:t>8</w:t>
      </w:r>
      <w:r>
        <w:t>、高处作业“三宝”是</w:t>
      </w:r>
      <w:r>
        <w:rPr>
          <w:u w:val="thick"/>
        </w:rPr>
        <w:t xml:space="preserve"> </w:t>
      </w:r>
      <w:r>
        <w:rPr>
          <w:u w:val="thick"/>
        </w:rPr>
        <w:tab/>
      </w:r>
      <w:r>
        <w:rPr>
          <w:spacing w:val="20"/>
          <w:u w:val="thick"/>
        </w:rPr>
        <w:t>、</w:t>
      </w:r>
      <w:r>
        <w:rPr>
          <w:spacing w:val="20"/>
          <w:u w:val="thick"/>
        </w:rPr>
        <w:tab/>
      </w:r>
      <w:r>
        <w:rPr>
          <w:spacing w:val="40"/>
          <w:u w:val="thick"/>
        </w:rPr>
        <w:t>、</w:t>
      </w:r>
      <w:r>
        <w:rPr>
          <w:spacing w:val="40"/>
          <w:u w:val="thick"/>
        </w:rPr>
        <w:tab/>
      </w:r>
      <w:r>
        <w:rPr>
          <w:u w:val="thick"/>
        </w:rPr>
        <w:t>。</w:t>
      </w:r>
    </w:p>
    <w:p>
      <w:pPr>
        <w:pStyle w:val="4"/>
        <w:spacing w:before="2"/>
        <w:ind w:left="0"/>
        <w:rPr>
          <w:sz w:val="29"/>
        </w:rPr>
      </w:pPr>
    </w:p>
    <w:p>
      <w:pPr>
        <w:pStyle w:val="4"/>
        <w:tabs>
          <w:tab w:val="left" w:pos="5160"/>
          <w:tab w:val="left" w:pos="6101"/>
          <w:tab w:val="left" w:pos="7860"/>
          <w:tab w:val="left" w:pos="8879"/>
        </w:tabs>
        <w:spacing w:before="66"/>
      </w:pPr>
      <w:r>
        <w:rPr>
          <w:rFonts w:ascii="Arial" w:eastAsia="Arial"/>
        </w:rPr>
        <w:t>9</w:t>
      </w:r>
      <w:r>
        <w:t>、消防工作方针是</w:t>
      </w:r>
      <w:r>
        <w:rPr>
          <w:u w:val="thick"/>
        </w:rPr>
        <w:t xml:space="preserve"> </w:t>
      </w:r>
      <w:r>
        <w:rPr>
          <w:u w:val="thick"/>
        </w:rPr>
        <w:tab/>
      </w:r>
      <w:r>
        <w:rPr>
          <w:u w:val="thick"/>
        </w:rPr>
        <w:tab/>
      </w:r>
      <w:r>
        <w:rPr>
          <w:spacing w:val="20"/>
        </w:rPr>
        <w:t>、</w:t>
      </w:r>
      <w:r>
        <w:rPr>
          <w:spacing w:val="20"/>
          <w:u w:val="thick"/>
        </w:rPr>
        <w:t xml:space="preserve"> </w:t>
      </w:r>
      <w:r>
        <w:rPr>
          <w:spacing w:val="20"/>
          <w:u w:val="thick"/>
        </w:rPr>
        <w:tab/>
      </w:r>
      <w:r>
        <w:rPr>
          <w:spacing w:val="20"/>
          <w:u w:val="thick"/>
        </w:rPr>
        <w:tab/>
      </w:r>
      <w:r>
        <w:t>。</w:t>
      </w:r>
    </w:p>
    <w:p>
      <w:pPr>
        <w:pStyle w:val="4"/>
        <w:spacing w:before="3"/>
        <w:ind w:left="0"/>
        <w:rPr>
          <w:sz w:val="34"/>
        </w:rPr>
      </w:pPr>
    </w:p>
    <w:p>
      <w:pPr>
        <w:pStyle w:val="4"/>
        <w:tabs>
          <w:tab w:val="left" w:pos="7339"/>
          <w:tab w:val="left" w:pos="9259"/>
        </w:tabs>
      </w:pPr>
      <w:r>
        <w:rPr>
          <w:rFonts w:ascii="Arial" w:eastAsia="Arial"/>
        </w:rPr>
        <w:t>10</w:t>
      </w:r>
      <w:r>
        <w:t>、目前，我国的安全生产月是哪一个月</w:t>
      </w:r>
      <w:r>
        <w:tab/>
      </w:r>
      <w:r>
        <w:rPr>
          <w:u w:val="thick"/>
        </w:rPr>
        <w:t xml:space="preserve"> </w:t>
      </w:r>
      <w:r>
        <w:rPr>
          <w:u w:val="thick"/>
        </w:rPr>
        <w:tab/>
      </w:r>
      <w:r>
        <w:t>。</w:t>
      </w:r>
    </w:p>
    <w:p>
      <w:pPr>
        <w:pStyle w:val="4"/>
        <w:ind w:left="0"/>
        <w:rPr>
          <w:sz w:val="42"/>
        </w:rPr>
      </w:pPr>
    </w:p>
    <w:p>
      <w:pPr>
        <w:pStyle w:val="4"/>
        <w:spacing w:before="5"/>
        <w:ind w:left="0"/>
        <w:rPr>
          <w:sz w:val="34"/>
        </w:rPr>
      </w:pPr>
    </w:p>
    <w:p>
      <w:pPr>
        <w:pStyle w:val="4"/>
      </w:pPr>
      <w:r>
        <w:rPr>
          <w:spacing w:val="-7"/>
        </w:rPr>
        <w:t xml:space="preserve">五、简答题 </w:t>
      </w:r>
      <w:r>
        <w:t>（</w:t>
      </w:r>
      <w:r>
        <w:rPr>
          <w:spacing w:val="8"/>
        </w:rPr>
        <w:t xml:space="preserve">本类题共 </w:t>
      </w:r>
      <w:r>
        <w:rPr>
          <w:rFonts w:ascii="Arial" w:eastAsia="Arial"/>
        </w:rPr>
        <w:t xml:space="preserve">10 </w:t>
      </w:r>
      <w:r>
        <w:rPr>
          <w:spacing w:val="4"/>
        </w:rPr>
        <w:t xml:space="preserve">分，每题 </w:t>
      </w:r>
      <w:r>
        <w:rPr>
          <w:rFonts w:ascii="Arial" w:eastAsia="Arial"/>
        </w:rPr>
        <w:t xml:space="preserve">10 </w:t>
      </w:r>
      <w:r>
        <w:rPr>
          <w:spacing w:val="-70"/>
        </w:rPr>
        <w:t>分。</w:t>
      </w:r>
      <w:r>
        <w:t>）</w:t>
      </w:r>
    </w:p>
    <w:p>
      <w:pPr>
        <w:pStyle w:val="4"/>
        <w:spacing w:before="11"/>
        <w:ind w:left="0"/>
        <w:rPr>
          <w:sz w:val="38"/>
        </w:rPr>
      </w:pPr>
    </w:p>
    <w:p>
      <w:pPr>
        <w:pStyle w:val="4"/>
        <w:spacing w:before="1"/>
      </w:pPr>
      <w:r>
        <w:rPr>
          <w:rFonts w:ascii="Arial" w:eastAsia="Arial"/>
        </w:rPr>
        <w:t>1</w:t>
      </w:r>
      <w:r>
        <w:t>、请结合自己的岗位提一条安全建议。</w:t>
      </w: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ind w:left="0"/>
        <w:rPr>
          <w:sz w:val="42"/>
        </w:rPr>
      </w:pPr>
    </w:p>
    <w:p>
      <w:pPr>
        <w:pStyle w:val="4"/>
        <w:spacing w:before="11"/>
        <w:ind w:left="0"/>
        <w:rPr>
          <w:sz w:val="30"/>
        </w:rPr>
      </w:pPr>
    </w:p>
    <w:p>
      <w:pPr>
        <w:pStyle w:val="2"/>
        <w:ind w:right="1539"/>
        <w:jc w:val="center"/>
      </w:pPr>
      <w:r>
        <w:t>答案</w:t>
      </w:r>
    </w:p>
    <w:p>
      <w:pPr>
        <w:spacing w:after="0"/>
        <w:jc w:val="center"/>
        <w:sectPr>
          <w:pgSz w:w="19120" w:h="27060"/>
          <w:pgMar w:top="2620" w:right="1080" w:bottom="280" w:left="2500" w:header="720" w:footer="720" w:gutter="0"/>
          <w:cols w:space="720" w:num="1"/>
        </w:sectPr>
      </w:pPr>
    </w:p>
    <w:p>
      <w:pPr>
        <w:pStyle w:val="4"/>
        <w:spacing w:before="100"/>
      </w:pPr>
      <w:r>
        <w:t>单选题：</w:t>
      </w: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spacing w:before="8"/>
        <w:ind w:left="0"/>
        <w:rPr>
          <w:sz w:val="15"/>
        </w:rPr>
      </w:pPr>
    </w:p>
    <w:tbl>
      <w:tblPr>
        <w:tblStyle w:val="5"/>
        <w:tblW w:w="0" w:type="auto"/>
        <w:tblInd w:w="85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50"/>
        <w:gridCol w:w="1370"/>
        <w:gridCol w:w="1540"/>
        <w:gridCol w:w="1440"/>
        <w:gridCol w:w="1510"/>
        <w:gridCol w:w="544"/>
        <w:gridCol w:w="25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6" w:hRule="atLeast"/>
        </w:trPr>
        <w:tc>
          <w:tcPr>
            <w:tcW w:w="1150" w:type="dxa"/>
          </w:tcPr>
          <w:p>
            <w:pPr>
              <w:pStyle w:val="9"/>
              <w:spacing w:before="0" w:line="313" w:lineRule="exact"/>
              <w:ind w:left="150"/>
              <w:rPr>
                <w:sz w:val="28"/>
              </w:rPr>
            </w:pPr>
            <w:r>
              <w:rPr>
                <w:sz w:val="28"/>
              </w:rPr>
              <w:t>1</w:t>
            </w:r>
          </w:p>
          <w:p>
            <w:pPr>
              <w:pStyle w:val="9"/>
              <w:spacing w:before="98"/>
              <w:ind w:left="150"/>
              <w:rPr>
                <w:sz w:val="28"/>
              </w:rPr>
            </w:pPr>
            <w:r>
              <w:rPr>
                <w:sz w:val="28"/>
              </w:rPr>
              <w:t>A</w:t>
            </w:r>
          </w:p>
        </w:tc>
        <w:tc>
          <w:tcPr>
            <w:tcW w:w="1370" w:type="dxa"/>
          </w:tcPr>
          <w:p>
            <w:pPr>
              <w:pStyle w:val="9"/>
              <w:spacing w:before="0" w:line="313" w:lineRule="exact"/>
              <w:ind w:left="440"/>
              <w:rPr>
                <w:sz w:val="28"/>
              </w:rPr>
            </w:pPr>
            <w:r>
              <w:rPr>
                <w:sz w:val="28"/>
              </w:rPr>
              <w:t>2</w:t>
            </w:r>
          </w:p>
          <w:p>
            <w:pPr>
              <w:pStyle w:val="9"/>
              <w:spacing w:before="98"/>
              <w:ind w:left="440"/>
              <w:rPr>
                <w:sz w:val="28"/>
              </w:rPr>
            </w:pPr>
            <w:r>
              <w:rPr>
                <w:sz w:val="28"/>
              </w:rPr>
              <w:t>B</w:t>
            </w:r>
          </w:p>
        </w:tc>
        <w:tc>
          <w:tcPr>
            <w:tcW w:w="1540" w:type="dxa"/>
          </w:tcPr>
          <w:p>
            <w:pPr>
              <w:pStyle w:val="9"/>
              <w:spacing w:before="0" w:line="313" w:lineRule="exact"/>
              <w:ind w:left="510"/>
              <w:rPr>
                <w:sz w:val="28"/>
              </w:rPr>
            </w:pPr>
            <w:r>
              <w:rPr>
                <w:sz w:val="28"/>
              </w:rPr>
              <w:t>3</w:t>
            </w:r>
          </w:p>
          <w:p>
            <w:pPr>
              <w:pStyle w:val="9"/>
              <w:spacing w:before="98"/>
              <w:ind w:left="510"/>
              <w:rPr>
                <w:sz w:val="28"/>
              </w:rPr>
            </w:pPr>
            <w:r>
              <w:rPr>
                <w:sz w:val="28"/>
              </w:rPr>
              <w:t>C</w:t>
            </w:r>
          </w:p>
        </w:tc>
        <w:tc>
          <w:tcPr>
            <w:tcW w:w="1440" w:type="dxa"/>
          </w:tcPr>
          <w:p>
            <w:pPr>
              <w:pStyle w:val="9"/>
              <w:spacing w:before="0" w:line="313" w:lineRule="exact"/>
              <w:ind w:left="410"/>
              <w:rPr>
                <w:sz w:val="28"/>
              </w:rPr>
            </w:pPr>
            <w:r>
              <w:rPr>
                <w:sz w:val="28"/>
              </w:rPr>
              <w:t>4</w:t>
            </w:r>
          </w:p>
          <w:p>
            <w:pPr>
              <w:pStyle w:val="9"/>
              <w:spacing w:before="98"/>
              <w:ind w:left="410"/>
              <w:rPr>
                <w:sz w:val="28"/>
              </w:rPr>
            </w:pPr>
            <w:r>
              <w:rPr>
                <w:sz w:val="28"/>
              </w:rPr>
              <w:t>B</w:t>
            </w:r>
          </w:p>
        </w:tc>
        <w:tc>
          <w:tcPr>
            <w:tcW w:w="4561" w:type="dxa"/>
            <w:gridSpan w:val="3"/>
          </w:tcPr>
          <w:p>
            <w:pPr>
              <w:pStyle w:val="9"/>
              <w:spacing w:before="0" w:line="313" w:lineRule="exact"/>
              <w:ind w:left="390"/>
              <w:rPr>
                <w:sz w:val="28"/>
              </w:rPr>
            </w:pPr>
            <w:r>
              <w:rPr>
                <w:sz w:val="28"/>
              </w:rPr>
              <w:t>5</w:t>
            </w:r>
          </w:p>
          <w:p>
            <w:pPr>
              <w:pStyle w:val="9"/>
              <w:spacing w:before="98"/>
              <w:ind w:left="410"/>
              <w:rPr>
                <w:sz w:val="28"/>
              </w:rPr>
            </w:pPr>
            <w:r>
              <w:rPr>
                <w:sz w:val="28"/>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1150" w:type="dxa"/>
          </w:tcPr>
          <w:p>
            <w:pPr>
              <w:pStyle w:val="9"/>
              <w:ind w:left="150"/>
              <w:rPr>
                <w:sz w:val="28"/>
              </w:rPr>
            </w:pPr>
            <w:r>
              <w:rPr>
                <w:sz w:val="28"/>
              </w:rPr>
              <w:t>6</w:t>
            </w:r>
          </w:p>
        </w:tc>
        <w:tc>
          <w:tcPr>
            <w:tcW w:w="1370" w:type="dxa"/>
          </w:tcPr>
          <w:p>
            <w:pPr>
              <w:pStyle w:val="9"/>
              <w:ind w:left="440"/>
              <w:rPr>
                <w:sz w:val="28"/>
              </w:rPr>
            </w:pPr>
            <w:r>
              <w:rPr>
                <w:sz w:val="28"/>
              </w:rPr>
              <w:t>7</w:t>
            </w:r>
          </w:p>
        </w:tc>
        <w:tc>
          <w:tcPr>
            <w:tcW w:w="1540" w:type="dxa"/>
          </w:tcPr>
          <w:p>
            <w:pPr>
              <w:pStyle w:val="9"/>
              <w:ind w:left="510"/>
              <w:rPr>
                <w:sz w:val="28"/>
              </w:rPr>
            </w:pPr>
            <w:r>
              <w:rPr>
                <w:sz w:val="28"/>
              </w:rPr>
              <w:t>8</w:t>
            </w:r>
          </w:p>
        </w:tc>
        <w:tc>
          <w:tcPr>
            <w:tcW w:w="1440" w:type="dxa"/>
          </w:tcPr>
          <w:p>
            <w:pPr>
              <w:pStyle w:val="9"/>
              <w:ind w:left="410"/>
              <w:rPr>
                <w:sz w:val="28"/>
              </w:rPr>
            </w:pPr>
            <w:r>
              <w:rPr>
                <w:sz w:val="28"/>
              </w:rPr>
              <w:t>9</w:t>
            </w:r>
          </w:p>
        </w:tc>
        <w:tc>
          <w:tcPr>
            <w:tcW w:w="4561" w:type="dxa"/>
            <w:gridSpan w:val="3"/>
          </w:tcPr>
          <w:p>
            <w:pPr>
              <w:pStyle w:val="9"/>
              <w:ind w:left="330"/>
              <w:rPr>
                <w:sz w:val="28"/>
              </w:rPr>
            </w:pPr>
            <w:r>
              <w:rPr>
                <w:sz w:val="28"/>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1150" w:type="dxa"/>
          </w:tcPr>
          <w:p>
            <w:pPr>
              <w:pStyle w:val="9"/>
              <w:ind w:left="150"/>
              <w:rPr>
                <w:sz w:val="28"/>
              </w:rPr>
            </w:pPr>
            <w:r>
              <w:rPr>
                <w:sz w:val="28"/>
              </w:rPr>
              <w:t>B</w:t>
            </w:r>
          </w:p>
        </w:tc>
        <w:tc>
          <w:tcPr>
            <w:tcW w:w="1370" w:type="dxa"/>
          </w:tcPr>
          <w:p>
            <w:pPr>
              <w:pStyle w:val="9"/>
              <w:ind w:left="440"/>
              <w:rPr>
                <w:sz w:val="28"/>
              </w:rPr>
            </w:pPr>
            <w:r>
              <w:rPr>
                <w:sz w:val="28"/>
              </w:rPr>
              <w:t>A</w:t>
            </w:r>
          </w:p>
        </w:tc>
        <w:tc>
          <w:tcPr>
            <w:tcW w:w="1540" w:type="dxa"/>
          </w:tcPr>
          <w:p>
            <w:pPr>
              <w:pStyle w:val="9"/>
              <w:ind w:left="510"/>
              <w:rPr>
                <w:sz w:val="28"/>
              </w:rPr>
            </w:pPr>
            <w:r>
              <w:rPr>
                <w:sz w:val="28"/>
              </w:rPr>
              <w:t>C</w:t>
            </w:r>
          </w:p>
        </w:tc>
        <w:tc>
          <w:tcPr>
            <w:tcW w:w="1440" w:type="dxa"/>
          </w:tcPr>
          <w:p>
            <w:pPr>
              <w:pStyle w:val="9"/>
              <w:ind w:left="410"/>
              <w:rPr>
                <w:sz w:val="28"/>
              </w:rPr>
            </w:pPr>
            <w:r>
              <w:rPr>
                <w:sz w:val="28"/>
              </w:rPr>
              <w:t>C</w:t>
            </w:r>
          </w:p>
        </w:tc>
        <w:tc>
          <w:tcPr>
            <w:tcW w:w="4561" w:type="dxa"/>
            <w:gridSpan w:val="3"/>
          </w:tcPr>
          <w:p>
            <w:pPr>
              <w:pStyle w:val="9"/>
              <w:ind w:left="410"/>
              <w:rPr>
                <w:sz w:val="28"/>
              </w:rPr>
            </w:pPr>
            <w:r>
              <w:rPr>
                <w:sz w:val="28"/>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150" w:type="dxa"/>
          </w:tcPr>
          <w:p>
            <w:pPr>
              <w:pStyle w:val="9"/>
              <w:spacing w:before="34"/>
              <w:ind w:left="90"/>
              <w:rPr>
                <w:sz w:val="28"/>
              </w:rPr>
            </w:pPr>
            <w:r>
              <w:rPr>
                <w:sz w:val="28"/>
              </w:rPr>
              <w:t>11</w:t>
            </w:r>
          </w:p>
        </w:tc>
        <w:tc>
          <w:tcPr>
            <w:tcW w:w="1370" w:type="dxa"/>
          </w:tcPr>
          <w:p>
            <w:pPr>
              <w:pStyle w:val="9"/>
              <w:spacing w:before="34"/>
              <w:ind w:left="360"/>
              <w:rPr>
                <w:sz w:val="28"/>
              </w:rPr>
            </w:pPr>
            <w:r>
              <w:rPr>
                <w:sz w:val="28"/>
              </w:rPr>
              <w:t>12</w:t>
            </w:r>
          </w:p>
        </w:tc>
        <w:tc>
          <w:tcPr>
            <w:tcW w:w="1540" w:type="dxa"/>
          </w:tcPr>
          <w:p>
            <w:pPr>
              <w:pStyle w:val="9"/>
              <w:spacing w:before="34"/>
              <w:ind w:left="430"/>
              <w:rPr>
                <w:sz w:val="28"/>
              </w:rPr>
            </w:pPr>
            <w:r>
              <w:rPr>
                <w:sz w:val="28"/>
              </w:rPr>
              <w:t>13</w:t>
            </w:r>
          </w:p>
        </w:tc>
        <w:tc>
          <w:tcPr>
            <w:tcW w:w="1440" w:type="dxa"/>
          </w:tcPr>
          <w:p>
            <w:pPr>
              <w:pStyle w:val="9"/>
              <w:spacing w:before="34"/>
              <w:ind w:left="330"/>
              <w:rPr>
                <w:sz w:val="28"/>
              </w:rPr>
            </w:pPr>
            <w:r>
              <w:rPr>
                <w:sz w:val="28"/>
              </w:rPr>
              <w:t>14</w:t>
            </w:r>
          </w:p>
        </w:tc>
        <w:tc>
          <w:tcPr>
            <w:tcW w:w="4561" w:type="dxa"/>
            <w:gridSpan w:val="3"/>
          </w:tcPr>
          <w:p>
            <w:pPr>
              <w:pStyle w:val="9"/>
              <w:spacing w:before="34"/>
              <w:ind w:left="330"/>
              <w:rPr>
                <w:sz w:val="28"/>
              </w:rPr>
            </w:pPr>
            <w:r>
              <w:rPr>
                <w:sz w:val="28"/>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1150" w:type="dxa"/>
          </w:tcPr>
          <w:p>
            <w:pPr>
              <w:pStyle w:val="9"/>
              <w:spacing w:before="34"/>
              <w:ind w:left="150"/>
              <w:rPr>
                <w:sz w:val="28"/>
              </w:rPr>
            </w:pPr>
            <w:r>
              <w:rPr>
                <w:sz w:val="28"/>
              </w:rPr>
              <w:t>C</w:t>
            </w:r>
          </w:p>
        </w:tc>
        <w:tc>
          <w:tcPr>
            <w:tcW w:w="1370" w:type="dxa"/>
          </w:tcPr>
          <w:p>
            <w:pPr>
              <w:pStyle w:val="9"/>
              <w:spacing w:before="34"/>
              <w:ind w:left="440"/>
              <w:rPr>
                <w:sz w:val="28"/>
              </w:rPr>
            </w:pPr>
            <w:r>
              <w:rPr>
                <w:sz w:val="28"/>
              </w:rPr>
              <w:t>A</w:t>
            </w:r>
          </w:p>
        </w:tc>
        <w:tc>
          <w:tcPr>
            <w:tcW w:w="1540" w:type="dxa"/>
          </w:tcPr>
          <w:p>
            <w:pPr>
              <w:pStyle w:val="9"/>
              <w:spacing w:before="34"/>
              <w:ind w:left="510"/>
              <w:rPr>
                <w:sz w:val="28"/>
              </w:rPr>
            </w:pPr>
            <w:r>
              <w:rPr>
                <w:sz w:val="28"/>
              </w:rPr>
              <w:t>B</w:t>
            </w:r>
          </w:p>
        </w:tc>
        <w:tc>
          <w:tcPr>
            <w:tcW w:w="1440" w:type="dxa"/>
          </w:tcPr>
          <w:p>
            <w:pPr>
              <w:pStyle w:val="9"/>
              <w:spacing w:before="34"/>
              <w:ind w:left="410"/>
              <w:rPr>
                <w:sz w:val="28"/>
              </w:rPr>
            </w:pPr>
            <w:r>
              <w:rPr>
                <w:sz w:val="28"/>
              </w:rPr>
              <w:t>A</w:t>
            </w:r>
          </w:p>
        </w:tc>
        <w:tc>
          <w:tcPr>
            <w:tcW w:w="4561" w:type="dxa"/>
            <w:gridSpan w:val="3"/>
          </w:tcPr>
          <w:p>
            <w:pPr>
              <w:pStyle w:val="9"/>
              <w:spacing w:before="34"/>
              <w:ind w:left="410"/>
              <w:rPr>
                <w:sz w:val="28"/>
              </w:rPr>
            </w:pPr>
            <w:r>
              <w:rPr>
                <w:sz w:val="28"/>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1150" w:type="dxa"/>
          </w:tcPr>
          <w:p>
            <w:pPr>
              <w:pStyle w:val="9"/>
              <w:ind w:left="90"/>
              <w:rPr>
                <w:sz w:val="28"/>
              </w:rPr>
            </w:pPr>
            <w:r>
              <w:rPr>
                <w:sz w:val="28"/>
              </w:rPr>
              <w:t>16</w:t>
            </w:r>
          </w:p>
        </w:tc>
        <w:tc>
          <w:tcPr>
            <w:tcW w:w="1370" w:type="dxa"/>
          </w:tcPr>
          <w:p>
            <w:pPr>
              <w:pStyle w:val="9"/>
              <w:ind w:left="360"/>
              <w:rPr>
                <w:sz w:val="28"/>
              </w:rPr>
            </w:pPr>
            <w:r>
              <w:rPr>
                <w:sz w:val="28"/>
              </w:rPr>
              <w:t>17</w:t>
            </w:r>
          </w:p>
        </w:tc>
        <w:tc>
          <w:tcPr>
            <w:tcW w:w="1540" w:type="dxa"/>
          </w:tcPr>
          <w:p>
            <w:pPr>
              <w:pStyle w:val="9"/>
              <w:ind w:left="430"/>
              <w:rPr>
                <w:sz w:val="28"/>
              </w:rPr>
            </w:pPr>
            <w:r>
              <w:rPr>
                <w:sz w:val="28"/>
              </w:rPr>
              <w:t>18</w:t>
            </w:r>
          </w:p>
        </w:tc>
        <w:tc>
          <w:tcPr>
            <w:tcW w:w="1440" w:type="dxa"/>
          </w:tcPr>
          <w:p>
            <w:pPr>
              <w:pStyle w:val="9"/>
              <w:ind w:left="330"/>
              <w:rPr>
                <w:sz w:val="28"/>
              </w:rPr>
            </w:pPr>
            <w:r>
              <w:rPr>
                <w:sz w:val="28"/>
              </w:rPr>
              <w:t>19</w:t>
            </w:r>
          </w:p>
        </w:tc>
        <w:tc>
          <w:tcPr>
            <w:tcW w:w="4561" w:type="dxa"/>
            <w:gridSpan w:val="3"/>
          </w:tcPr>
          <w:p>
            <w:pPr>
              <w:pStyle w:val="9"/>
              <w:ind w:left="330"/>
              <w:rPr>
                <w:sz w:val="28"/>
              </w:rPr>
            </w:pPr>
            <w:r>
              <w:rPr>
                <w:sz w:val="28"/>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1150" w:type="dxa"/>
          </w:tcPr>
          <w:p>
            <w:pPr>
              <w:pStyle w:val="9"/>
              <w:spacing w:before="34"/>
              <w:ind w:left="150"/>
              <w:rPr>
                <w:sz w:val="28"/>
              </w:rPr>
            </w:pPr>
            <w:r>
              <w:rPr>
                <w:sz w:val="28"/>
              </w:rPr>
              <w:t>A</w:t>
            </w:r>
          </w:p>
        </w:tc>
        <w:tc>
          <w:tcPr>
            <w:tcW w:w="1370" w:type="dxa"/>
          </w:tcPr>
          <w:p>
            <w:pPr>
              <w:pStyle w:val="9"/>
              <w:spacing w:before="34"/>
              <w:ind w:left="440"/>
              <w:rPr>
                <w:sz w:val="28"/>
              </w:rPr>
            </w:pPr>
            <w:r>
              <w:rPr>
                <w:sz w:val="28"/>
              </w:rPr>
              <w:t>C</w:t>
            </w:r>
          </w:p>
        </w:tc>
        <w:tc>
          <w:tcPr>
            <w:tcW w:w="1540" w:type="dxa"/>
          </w:tcPr>
          <w:p>
            <w:pPr>
              <w:pStyle w:val="9"/>
              <w:spacing w:before="34"/>
              <w:ind w:left="510"/>
              <w:rPr>
                <w:sz w:val="28"/>
              </w:rPr>
            </w:pPr>
            <w:r>
              <w:rPr>
                <w:sz w:val="28"/>
              </w:rPr>
              <w:t>B</w:t>
            </w:r>
          </w:p>
        </w:tc>
        <w:tc>
          <w:tcPr>
            <w:tcW w:w="1440" w:type="dxa"/>
          </w:tcPr>
          <w:p>
            <w:pPr>
              <w:pStyle w:val="9"/>
              <w:spacing w:before="34"/>
              <w:ind w:left="410"/>
              <w:rPr>
                <w:sz w:val="28"/>
              </w:rPr>
            </w:pPr>
            <w:r>
              <w:rPr>
                <w:sz w:val="28"/>
              </w:rPr>
              <w:t>A</w:t>
            </w:r>
          </w:p>
        </w:tc>
        <w:tc>
          <w:tcPr>
            <w:tcW w:w="4561" w:type="dxa"/>
            <w:gridSpan w:val="3"/>
          </w:tcPr>
          <w:p>
            <w:pPr>
              <w:pStyle w:val="9"/>
              <w:spacing w:before="34"/>
              <w:ind w:left="410"/>
              <w:rPr>
                <w:sz w:val="28"/>
              </w:rPr>
            </w:pPr>
            <w:r>
              <w:rPr>
                <w:sz w:val="28"/>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1150" w:type="dxa"/>
          </w:tcPr>
          <w:p>
            <w:pPr>
              <w:pStyle w:val="9"/>
              <w:ind w:left="90"/>
              <w:rPr>
                <w:sz w:val="28"/>
              </w:rPr>
            </w:pPr>
            <w:r>
              <w:rPr>
                <w:sz w:val="28"/>
              </w:rPr>
              <w:t>21</w:t>
            </w:r>
          </w:p>
        </w:tc>
        <w:tc>
          <w:tcPr>
            <w:tcW w:w="1370" w:type="dxa"/>
          </w:tcPr>
          <w:p>
            <w:pPr>
              <w:pStyle w:val="9"/>
              <w:ind w:left="360"/>
              <w:rPr>
                <w:sz w:val="28"/>
              </w:rPr>
            </w:pPr>
            <w:r>
              <w:rPr>
                <w:sz w:val="28"/>
              </w:rPr>
              <w:t>22</w:t>
            </w:r>
          </w:p>
        </w:tc>
        <w:tc>
          <w:tcPr>
            <w:tcW w:w="1540" w:type="dxa"/>
          </w:tcPr>
          <w:p>
            <w:pPr>
              <w:pStyle w:val="9"/>
              <w:ind w:left="430"/>
              <w:rPr>
                <w:sz w:val="28"/>
              </w:rPr>
            </w:pPr>
            <w:r>
              <w:rPr>
                <w:sz w:val="28"/>
              </w:rPr>
              <w:t>23</w:t>
            </w:r>
          </w:p>
        </w:tc>
        <w:tc>
          <w:tcPr>
            <w:tcW w:w="1440" w:type="dxa"/>
          </w:tcPr>
          <w:p>
            <w:pPr>
              <w:pStyle w:val="9"/>
              <w:ind w:left="330"/>
              <w:rPr>
                <w:sz w:val="28"/>
              </w:rPr>
            </w:pPr>
            <w:r>
              <w:rPr>
                <w:sz w:val="28"/>
              </w:rPr>
              <w:t>24</w:t>
            </w:r>
          </w:p>
        </w:tc>
        <w:tc>
          <w:tcPr>
            <w:tcW w:w="4561" w:type="dxa"/>
            <w:gridSpan w:val="3"/>
          </w:tcPr>
          <w:p>
            <w:pPr>
              <w:pStyle w:val="9"/>
              <w:ind w:left="330"/>
              <w:rPr>
                <w:sz w:val="28"/>
              </w:rPr>
            </w:pPr>
            <w:r>
              <w:rPr>
                <w:sz w:val="28"/>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150" w:type="dxa"/>
          </w:tcPr>
          <w:p>
            <w:pPr>
              <w:pStyle w:val="9"/>
              <w:ind w:left="150"/>
              <w:rPr>
                <w:sz w:val="28"/>
              </w:rPr>
            </w:pPr>
            <w:r>
              <w:rPr>
                <w:sz w:val="28"/>
              </w:rPr>
              <w:t>C</w:t>
            </w:r>
          </w:p>
        </w:tc>
        <w:tc>
          <w:tcPr>
            <w:tcW w:w="1370" w:type="dxa"/>
          </w:tcPr>
          <w:p>
            <w:pPr>
              <w:pStyle w:val="9"/>
              <w:ind w:left="440"/>
              <w:rPr>
                <w:sz w:val="28"/>
              </w:rPr>
            </w:pPr>
            <w:r>
              <w:rPr>
                <w:sz w:val="28"/>
              </w:rPr>
              <w:t>B</w:t>
            </w:r>
          </w:p>
        </w:tc>
        <w:tc>
          <w:tcPr>
            <w:tcW w:w="1540" w:type="dxa"/>
          </w:tcPr>
          <w:p>
            <w:pPr>
              <w:pStyle w:val="9"/>
              <w:ind w:left="510"/>
              <w:rPr>
                <w:sz w:val="28"/>
              </w:rPr>
            </w:pPr>
            <w:r>
              <w:rPr>
                <w:sz w:val="28"/>
              </w:rPr>
              <w:t>C</w:t>
            </w:r>
          </w:p>
        </w:tc>
        <w:tc>
          <w:tcPr>
            <w:tcW w:w="1440" w:type="dxa"/>
          </w:tcPr>
          <w:p>
            <w:pPr>
              <w:pStyle w:val="9"/>
              <w:ind w:left="410"/>
              <w:rPr>
                <w:sz w:val="28"/>
              </w:rPr>
            </w:pPr>
            <w:r>
              <w:rPr>
                <w:sz w:val="28"/>
              </w:rPr>
              <w:t>A</w:t>
            </w:r>
          </w:p>
        </w:tc>
        <w:tc>
          <w:tcPr>
            <w:tcW w:w="4561" w:type="dxa"/>
            <w:gridSpan w:val="3"/>
          </w:tcPr>
          <w:p>
            <w:pPr>
              <w:pStyle w:val="9"/>
              <w:ind w:left="410"/>
              <w:rPr>
                <w:sz w:val="28"/>
              </w:rPr>
            </w:pPr>
            <w:r>
              <w:rPr>
                <w:sz w:val="28"/>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150" w:type="dxa"/>
          </w:tcPr>
          <w:p>
            <w:pPr>
              <w:pStyle w:val="9"/>
              <w:spacing w:before="44"/>
              <w:ind w:left="90"/>
              <w:rPr>
                <w:sz w:val="28"/>
              </w:rPr>
            </w:pPr>
            <w:r>
              <w:rPr>
                <w:sz w:val="28"/>
              </w:rPr>
              <w:t>26</w:t>
            </w:r>
          </w:p>
        </w:tc>
        <w:tc>
          <w:tcPr>
            <w:tcW w:w="1370" w:type="dxa"/>
          </w:tcPr>
          <w:p>
            <w:pPr>
              <w:pStyle w:val="9"/>
              <w:spacing w:before="44"/>
              <w:ind w:left="360"/>
              <w:rPr>
                <w:sz w:val="28"/>
              </w:rPr>
            </w:pPr>
            <w:r>
              <w:rPr>
                <w:sz w:val="28"/>
              </w:rPr>
              <w:t>27</w:t>
            </w:r>
          </w:p>
        </w:tc>
        <w:tc>
          <w:tcPr>
            <w:tcW w:w="1540" w:type="dxa"/>
          </w:tcPr>
          <w:p>
            <w:pPr>
              <w:pStyle w:val="9"/>
              <w:spacing w:before="44"/>
              <w:ind w:left="430"/>
              <w:rPr>
                <w:sz w:val="28"/>
              </w:rPr>
            </w:pPr>
            <w:r>
              <w:rPr>
                <w:sz w:val="28"/>
              </w:rPr>
              <w:t>28</w:t>
            </w:r>
          </w:p>
        </w:tc>
        <w:tc>
          <w:tcPr>
            <w:tcW w:w="1440" w:type="dxa"/>
          </w:tcPr>
          <w:p>
            <w:pPr>
              <w:pStyle w:val="9"/>
              <w:spacing w:before="44"/>
              <w:ind w:left="330"/>
              <w:rPr>
                <w:sz w:val="28"/>
              </w:rPr>
            </w:pPr>
            <w:r>
              <w:rPr>
                <w:sz w:val="28"/>
              </w:rPr>
              <w:t>29</w:t>
            </w:r>
          </w:p>
        </w:tc>
        <w:tc>
          <w:tcPr>
            <w:tcW w:w="4561" w:type="dxa"/>
            <w:gridSpan w:val="3"/>
          </w:tcPr>
          <w:p>
            <w:pPr>
              <w:pStyle w:val="9"/>
              <w:spacing w:before="44"/>
              <w:ind w:left="330"/>
              <w:rPr>
                <w:sz w:val="28"/>
              </w:rPr>
            </w:pPr>
            <w:r>
              <w:rPr>
                <w:sz w:val="28"/>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1150" w:type="dxa"/>
          </w:tcPr>
          <w:p>
            <w:pPr>
              <w:pStyle w:val="9"/>
              <w:ind w:left="150"/>
              <w:rPr>
                <w:sz w:val="28"/>
              </w:rPr>
            </w:pPr>
            <w:r>
              <w:rPr>
                <w:sz w:val="28"/>
              </w:rPr>
              <w:t>B</w:t>
            </w:r>
          </w:p>
        </w:tc>
        <w:tc>
          <w:tcPr>
            <w:tcW w:w="1370" w:type="dxa"/>
          </w:tcPr>
          <w:p>
            <w:pPr>
              <w:pStyle w:val="9"/>
              <w:ind w:left="440"/>
              <w:rPr>
                <w:sz w:val="28"/>
              </w:rPr>
            </w:pPr>
            <w:r>
              <w:rPr>
                <w:sz w:val="28"/>
              </w:rPr>
              <w:t>C</w:t>
            </w:r>
          </w:p>
        </w:tc>
        <w:tc>
          <w:tcPr>
            <w:tcW w:w="1540" w:type="dxa"/>
          </w:tcPr>
          <w:p>
            <w:pPr>
              <w:pStyle w:val="9"/>
              <w:ind w:left="510"/>
              <w:rPr>
                <w:sz w:val="28"/>
              </w:rPr>
            </w:pPr>
            <w:r>
              <w:rPr>
                <w:sz w:val="28"/>
              </w:rPr>
              <w:t>A</w:t>
            </w:r>
          </w:p>
        </w:tc>
        <w:tc>
          <w:tcPr>
            <w:tcW w:w="1440" w:type="dxa"/>
          </w:tcPr>
          <w:p>
            <w:pPr>
              <w:pStyle w:val="9"/>
              <w:ind w:left="410"/>
              <w:rPr>
                <w:sz w:val="28"/>
              </w:rPr>
            </w:pPr>
            <w:r>
              <w:rPr>
                <w:sz w:val="28"/>
              </w:rPr>
              <w:t>B</w:t>
            </w:r>
          </w:p>
        </w:tc>
        <w:tc>
          <w:tcPr>
            <w:tcW w:w="4561" w:type="dxa"/>
            <w:gridSpan w:val="3"/>
          </w:tcPr>
          <w:p>
            <w:pPr>
              <w:pStyle w:val="9"/>
              <w:ind w:left="410"/>
              <w:rPr>
                <w:sz w:val="28"/>
              </w:rPr>
            </w:pPr>
            <w:r>
              <w:rPr>
                <w:sz w:val="28"/>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1150" w:type="dxa"/>
          </w:tcPr>
          <w:p>
            <w:pPr>
              <w:pStyle w:val="9"/>
              <w:ind w:left="90"/>
              <w:rPr>
                <w:sz w:val="28"/>
              </w:rPr>
            </w:pPr>
            <w:r>
              <w:rPr>
                <w:sz w:val="28"/>
              </w:rPr>
              <w:t>31</w:t>
            </w:r>
          </w:p>
        </w:tc>
        <w:tc>
          <w:tcPr>
            <w:tcW w:w="1370" w:type="dxa"/>
          </w:tcPr>
          <w:p>
            <w:pPr>
              <w:pStyle w:val="9"/>
              <w:ind w:left="360"/>
              <w:rPr>
                <w:sz w:val="28"/>
              </w:rPr>
            </w:pPr>
            <w:r>
              <w:rPr>
                <w:sz w:val="28"/>
              </w:rPr>
              <w:t>32</w:t>
            </w:r>
          </w:p>
        </w:tc>
        <w:tc>
          <w:tcPr>
            <w:tcW w:w="1540" w:type="dxa"/>
          </w:tcPr>
          <w:p>
            <w:pPr>
              <w:pStyle w:val="9"/>
              <w:ind w:left="430"/>
              <w:rPr>
                <w:sz w:val="28"/>
              </w:rPr>
            </w:pPr>
            <w:r>
              <w:rPr>
                <w:sz w:val="28"/>
              </w:rPr>
              <w:t>33</w:t>
            </w:r>
          </w:p>
        </w:tc>
        <w:tc>
          <w:tcPr>
            <w:tcW w:w="1440" w:type="dxa"/>
          </w:tcPr>
          <w:p>
            <w:pPr>
              <w:pStyle w:val="9"/>
              <w:ind w:left="330"/>
              <w:rPr>
                <w:sz w:val="28"/>
              </w:rPr>
            </w:pPr>
            <w:r>
              <w:rPr>
                <w:sz w:val="28"/>
              </w:rPr>
              <w:t>34</w:t>
            </w:r>
          </w:p>
        </w:tc>
        <w:tc>
          <w:tcPr>
            <w:tcW w:w="4561" w:type="dxa"/>
            <w:gridSpan w:val="3"/>
          </w:tcPr>
          <w:p>
            <w:pPr>
              <w:pStyle w:val="9"/>
              <w:ind w:left="330"/>
              <w:rPr>
                <w:sz w:val="28"/>
              </w:rPr>
            </w:pPr>
            <w:r>
              <w:rPr>
                <w:sz w:val="28"/>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150" w:type="dxa"/>
          </w:tcPr>
          <w:p>
            <w:pPr>
              <w:pStyle w:val="9"/>
              <w:spacing w:before="34"/>
              <w:ind w:left="150"/>
              <w:rPr>
                <w:sz w:val="28"/>
              </w:rPr>
            </w:pPr>
            <w:r>
              <w:rPr>
                <w:sz w:val="28"/>
              </w:rPr>
              <w:t>C</w:t>
            </w:r>
          </w:p>
        </w:tc>
        <w:tc>
          <w:tcPr>
            <w:tcW w:w="1370" w:type="dxa"/>
          </w:tcPr>
          <w:p>
            <w:pPr>
              <w:pStyle w:val="9"/>
              <w:spacing w:before="34"/>
              <w:ind w:left="440"/>
              <w:rPr>
                <w:sz w:val="28"/>
              </w:rPr>
            </w:pPr>
            <w:r>
              <w:rPr>
                <w:sz w:val="28"/>
              </w:rPr>
              <w:t>B</w:t>
            </w:r>
          </w:p>
        </w:tc>
        <w:tc>
          <w:tcPr>
            <w:tcW w:w="1540" w:type="dxa"/>
          </w:tcPr>
          <w:p>
            <w:pPr>
              <w:pStyle w:val="9"/>
              <w:spacing w:before="34"/>
              <w:ind w:left="510"/>
              <w:rPr>
                <w:sz w:val="28"/>
              </w:rPr>
            </w:pPr>
            <w:r>
              <w:rPr>
                <w:sz w:val="28"/>
              </w:rPr>
              <w:t>C</w:t>
            </w:r>
          </w:p>
        </w:tc>
        <w:tc>
          <w:tcPr>
            <w:tcW w:w="1440" w:type="dxa"/>
          </w:tcPr>
          <w:p>
            <w:pPr>
              <w:pStyle w:val="9"/>
              <w:spacing w:before="34"/>
              <w:ind w:left="410"/>
              <w:rPr>
                <w:sz w:val="28"/>
              </w:rPr>
            </w:pPr>
            <w:r>
              <w:rPr>
                <w:sz w:val="28"/>
              </w:rPr>
              <w:t>A</w:t>
            </w:r>
          </w:p>
        </w:tc>
        <w:tc>
          <w:tcPr>
            <w:tcW w:w="4561" w:type="dxa"/>
            <w:gridSpan w:val="3"/>
          </w:tcPr>
          <w:p>
            <w:pPr>
              <w:pStyle w:val="9"/>
              <w:spacing w:before="34"/>
              <w:ind w:left="410"/>
              <w:rPr>
                <w:sz w:val="28"/>
              </w:rPr>
            </w:pPr>
            <w:r>
              <w:rPr>
                <w:sz w:val="28"/>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1150" w:type="dxa"/>
          </w:tcPr>
          <w:p>
            <w:pPr>
              <w:pStyle w:val="9"/>
              <w:spacing w:before="34"/>
              <w:ind w:left="90"/>
              <w:rPr>
                <w:sz w:val="28"/>
              </w:rPr>
            </w:pPr>
            <w:r>
              <w:rPr>
                <w:sz w:val="28"/>
              </w:rPr>
              <w:t>36</w:t>
            </w:r>
          </w:p>
        </w:tc>
        <w:tc>
          <w:tcPr>
            <w:tcW w:w="1370" w:type="dxa"/>
          </w:tcPr>
          <w:p>
            <w:pPr>
              <w:pStyle w:val="9"/>
              <w:spacing w:before="34"/>
              <w:ind w:left="360"/>
              <w:rPr>
                <w:sz w:val="28"/>
              </w:rPr>
            </w:pPr>
            <w:r>
              <w:rPr>
                <w:sz w:val="28"/>
              </w:rPr>
              <w:t>37</w:t>
            </w:r>
          </w:p>
        </w:tc>
        <w:tc>
          <w:tcPr>
            <w:tcW w:w="1540" w:type="dxa"/>
          </w:tcPr>
          <w:p>
            <w:pPr>
              <w:pStyle w:val="9"/>
              <w:spacing w:before="34"/>
              <w:ind w:left="430"/>
              <w:rPr>
                <w:sz w:val="28"/>
              </w:rPr>
            </w:pPr>
            <w:r>
              <w:rPr>
                <w:sz w:val="28"/>
              </w:rPr>
              <w:t>38</w:t>
            </w:r>
          </w:p>
        </w:tc>
        <w:tc>
          <w:tcPr>
            <w:tcW w:w="1440" w:type="dxa"/>
          </w:tcPr>
          <w:p>
            <w:pPr>
              <w:pStyle w:val="9"/>
              <w:spacing w:before="34"/>
              <w:ind w:left="330"/>
              <w:rPr>
                <w:sz w:val="28"/>
              </w:rPr>
            </w:pPr>
            <w:r>
              <w:rPr>
                <w:sz w:val="28"/>
              </w:rPr>
              <w:t>39</w:t>
            </w:r>
          </w:p>
        </w:tc>
        <w:tc>
          <w:tcPr>
            <w:tcW w:w="4561" w:type="dxa"/>
            <w:gridSpan w:val="3"/>
          </w:tcPr>
          <w:p>
            <w:pPr>
              <w:pStyle w:val="9"/>
              <w:spacing w:before="34"/>
              <w:ind w:left="330"/>
              <w:rPr>
                <w:sz w:val="28"/>
              </w:rPr>
            </w:pPr>
            <w:r>
              <w:rPr>
                <w:sz w:val="28"/>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1150" w:type="dxa"/>
          </w:tcPr>
          <w:p>
            <w:pPr>
              <w:pStyle w:val="9"/>
              <w:ind w:left="150"/>
              <w:rPr>
                <w:sz w:val="28"/>
              </w:rPr>
            </w:pPr>
            <w:r>
              <w:rPr>
                <w:sz w:val="28"/>
              </w:rPr>
              <w:t>B</w:t>
            </w:r>
          </w:p>
        </w:tc>
        <w:tc>
          <w:tcPr>
            <w:tcW w:w="1370" w:type="dxa"/>
          </w:tcPr>
          <w:p>
            <w:pPr>
              <w:pStyle w:val="9"/>
              <w:ind w:left="440"/>
              <w:rPr>
                <w:sz w:val="28"/>
              </w:rPr>
            </w:pPr>
            <w:r>
              <w:rPr>
                <w:sz w:val="28"/>
              </w:rPr>
              <w:t>C</w:t>
            </w:r>
          </w:p>
        </w:tc>
        <w:tc>
          <w:tcPr>
            <w:tcW w:w="1540" w:type="dxa"/>
          </w:tcPr>
          <w:p>
            <w:pPr>
              <w:pStyle w:val="9"/>
              <w:ind w:left="510"/>
              <w:rPr>
                <w:sz w:val="28"/>
              </w:rPr>
            </w:pPr>
            <w:r>
              <w:rPr>
                <w:sz w:val="28"/>
              </w:rPr>
              <w:t>B</w:t>
            </w:r>
          </w:p>
        </w:tc>
        <w:tc>
          <w:tcPr>
            <w:tcW w:w="1440" w:type="dxa"/>
          </w:tcPr>
          <w:p>
            <w:pPr>
              <w:pStyle w:val="9"/>
              <w:ind w:left="410"/>
              <w:rPr>
                <w:sz w:val="28"/>
              </w:rPr>
            </w:pPr>
            <w:r>
              <w:rPr>
                <w:sz w:val="28"/>
              </w:rPr>
              <w:t>B</w:t>
            </w:r>
          </w:p>
        </w:tc>
        <w:tc>
          <w:tcPr>
            <w:tcW w:w="4561" w:type="dxa"/>
            <w:gridSpan w:val="3"/>
          </w:tcPr>
          <w:p>
            <w:pPr>
              <w:pStyle w:val="9"/>
              <w:ind w:left="410"/>
              <w:rPr>
                <w:sz w:val="28"/>
              </w:rPr>
            </w:pPr>
            <w:r>
              <w:rPr>
                <w:sz w:val="28"/>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1" w:hRule="atLeast"/>
        </w:trPr>
        <w:tc>
          <w:tcPr>
            <w:tcW w:w="1150" w:type="dxa"/>
          </w:tcPr>
          <w:p>
            <w:pPr>
              <w:pStyle w:val="9"/>
              <w:spacing w:before="0"/>
              <w:rPr>
                <w:rFonts w:ascii="Times New Roman"/>
                <w:sz w:val="28"/>
              </w:rPr>
            </w:pPr>
          </w:p>
        </w:tc>
        <w:tc>
          <w:tcPr>
            <w:tcW w:w="1370" w:type="dxa"/>
          </w:tcPr>
          <w:p>
            <w:pPr>
              <w:pStyle w:val="9"/>
              <w:spacing w:before="0"/>
              <w:rPr>
                <w:rFonts w:ascii="Times New Roman"/>
                <w:sz w:val="28"/>
              </w:rPr>
            </w:pPr>
          </w:p>
        </w:tc>
        <w:tc>
          <w:tcPr>
            <w:tcW w:w="1540" w:type="dxa"/>
          </w:tcPr>
          <w:p>
            <w:pPr>
              <w:pStyle w:val="9"/>
              <w:spacing w:before="0"/>
              <w:rPr>
                <w:rFonts w:ascii="Times New Roman"/>
                <w:sz w:val="28"/>
              </w:rPr>
            </w:pPr>
          </w:p>
        </w:tc>
        <w:tc>
          <w:tcPr>
            <w:tcW w:w="1440" w:type="dxa"/>
          </w:tcPr>
          <w:p>
            <w:pPr>
              <w:pStyle w:val="9"/>
              <w:spacing w:before="0"/>
              <w:rPr>
                <w:rFonts w:ascii="Times New Roman"/>
                <w:sz w:val="28"/>
              </w:rPr>
            </w:pPr>
          </w:p>
        </w:tc>
        <w:tc>
          <w:tcPr>
            <w:tcW w:w="4561" w:type="dxa"/>
            <w:gridSpan w:val="3"/>
          </w:tcPr>
          <w:p>
            <w:pPr>
              <w:pStyle w:val="9"/>
              <w:tabs>
                <w:tab w:val="left" w:pos="2349"/>
              </w:tabs>
              <w:spacing w:before="49"/>
              <w:ind w:left="1870"/>
              <w:rPr>
                <w:rFonts w:hint="eastAsia" w:ascii="宋体" w:eastAsia="宋体"/>
                <w:sz w:val="24"/>
              </w:rPr>
            </w:pPr>
            <w:r>
              <w:rPr>
                <w:position w:val="-1"/>
                <w:sz w:val="24"/>
              </w:rPr>
              <w:t>1</w:t>
            </w:r>
            <w:r>
              <w:rPr>
                <w:position w:val="-1"/>
                <w:sz w:val="24"/>
              </w:rPr>
              <w:tab/>
            </w:r>
            <w:r>
              <w:rPr>
                <w:rFonts w:hint="eastAsia" w:ascii="宋体" w:eastAsia="宋体"/>
                <w:sz w:val="24"/>
              </w:rPr>
              <w:t>个体防护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2" w:hRule="atLeast"/>
        </w:trPr>
        <w:tc>
          <w:tcPr>
            <w:tcW w:w="1150" w:type="dxa"/>
          </w:tcPr>
          <w:p>
            <w:pPr>
              <w:pStyle w:val="9"/>
              <w:spacing w:before="70"/>
              <w:ind w:left="210"/>
              <w:rPr>
                <w:sz w:val="36"/>
              </w:rPr>
            </w:pPr>
            <w:r>
              <w:rPr>
                <w:sz w:val="36"/>
              </w:rPr>
              <w:t>1</w:t>
            </w:r>
          </w:p>
        </w:tc>
        <w:tc>
          <w:tcPr>
            <w:tcW w:w="1370" w:type="dxa"/>
          </w:tcPr>
          <w:p>
            <w:pPr>
              <w:pStyle w:val="9"/>
              <w:spacing w:before="70"/>
              <w:ind w:right="127"/>
              <w:jc w:val="center"/>
              <w:rPr>
                <w:sz w:val="36"/>
              </w:rPr>
            </w:pPr>
            <w:r>
              <w:rPr>
                <w:sz w:val="36"/>
              </w:rPr>
              <w:t>2</w:t>
            </w:r>
          </w:p>
        </w:tc>
        <w:tc>
          <w:tcPr>
            <w:tcW w:w="1540" w:type="dxa"/>
          </w:tcPr>
          <w:p>
            <w:pPr>
              <w:pStyle w:val="9"/>
              <w:spacing w:before="70"/>
              <w:ind w:right="157"/>
              <w:jc w:val="center"/>
              <w:rPr>
                <w:sz w:val="36"/>
              </w:rPr>
            </w:pPr>
            <w:r>
              <w:rPr>
                <w:sz w:val="36"/>
              </w:rPr>
              <w:t>3</w:t>
            </w:r>
          </w:p>
        </w:tc>
        <w:tc>
          <w:tcPr>
            <w:tcW w:w="1440" w:type="dxa"/>
          </w:tcPr>
          <w:p>
            <w:pPr>
              <w:pStyle w:val="9"/>
              <w:spacing w:before="70"/>
              <w:ind w:right="137"/>
              <w:jc w:val="center"/>
              <w:rPr>
                <w:sz w:val="36"/>
              </w:rPr>
            </w:pPr>
            <w:r>
              <w:rPr>
                <w:sz w:val="36"/>
              </w:rPr>
              <w:t>4</w:t>
            </w:r>
          </w:p>
        </w:tc>
        <w:tc>
          <w:tcPr>
            <w:tcW w:w="1510" w:type="dxa"/>
          </w:tcPr>
          <w:p>
            <w:pPr>
              <w:pStyle w:val="9"/>
              <w:spacing w:before="70"/>
              <w:ind w:right="207"/>
              <w:jc w:val="center"/>
              <w:rPr>
                <w:sz w:val="36"/>
              </w:rPr>
            </w:pPr>
            <w:r>
              <w:rPr>
                <w:sz w:val="36"/>
              </w:rPr>
              <w:t>5</w:t>
            </w:r>
          </w:p>
        </w:tc>
        <w:tc>
          <w:tcPr>
            <w:tcW w:w="544" w:type="dxa"/>
          </w:tcPr>
          <w:p>
            <w:pPr>
              <w:pStyle w:val="9"/>
              <w:spacing w:before="182"/>
              <w:ind w:right="48"/>
              <w:jc w:val="right"/>
              <w:rPr>
                <w:sz w:val="24"/>
              </w:rPr>
            </w:pPr>
            <w:r>
              <w:rPr>
                <w:sz w:val="24"/>
              </w:rPr>
              <w:t>2</w:t>
            </w:r>
          </w:p>
        </w:tc>
        <w:tc>
          <w:tcPr>
            <w:tcW w:w="2507" w:type="dxa"/>
          </w:tcPr>
          <w:p>
            <w:pPr>
              <w:pStyle w:val="9"/>
              <w:spacing w:before="167"/>
              <w:ind w:left="295"/>
              <w:rPr>
                <w:rFonts w:hint="eastAsia" w:ascii="宋体" w:hAnsi="宋体" w:eastAsia="宋体"/>
                <w:sz w:val="24"/>
              </w:rPr>
            </w:pPr>
            <w:r>
              <w:rPr>
                <w:rFonts w:hint="eastAsia" w:ascii="宋体" w:hAnsi="宋体" w:eastAsia="宋体"/>
                <w:sz w:val="24"/>
              </w:rPr>
              <w:t>“四不放过”的原则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150" w:type="dxa"/>
          </w:tcPr>
          <w:p>
            <w:pPr>
              <w:pStyle w:val="9"/>
              <w:spacing w:before="47"/>
              <w:ind w:left="50"/>
              <w:rPr>
                <w:sz w:val="36"/>
              </w:rPr>
            </w:pPr>
            <w:r>
              <w:rPr>
                <w:sz w:val="36"/>
              </w:rPr>
              <w:t>ABD</w:t>
            </w:r>
          </w:p>
        </w:tc>
        <w:tc>
          <w:tcPr>
            <w:tcW w:w="1370" w:type="dxa"/>
          </w:tcPr>
          <w:p>
            <w:pPr>
              <w:pStyle w:val="9"/>
              <w:spacing w:before="47"/>
              <w:ind w:left="440"/>
              <w:rPr>
                <w:sz w:val="36"/>
              </w:rPr>
            </w:pPr>
            <w:r>
              <w:rPr>
                <w:sz w:val="36"/>
              </w:rPr>
              <w:t>AD</w:t>
            </w:r>
          </w:p>
        </w:tc>
        <w:tc>
          <w:tcPr>
            <w:tcW w:w="1540" w:type="dxa"/>
          </w:tcPr>
          <w:p>
            <w:pPr>
              <w:pStyle w:val="9"/>
              <w:spacing w:before="47"/>
              <w:ind w:left="450"/>
              <w:rPr>
                <w:sz w:val="36"/>
              </w:rPr>
            </w:pPr>
            <w:r>
              <w:rPr>
                <w:sz w:val="36"/>
              </w:rPr>
              <w:t>ACD</w:t>
            </w:r>
          </w:p>
        </w:tc>
        <w:tc>
          <w:tcPr>
            <w:tcW w:w="1440" w:type="dxa"/>
          </w:tcPr>
          <w:p>
            <w:pPr>
              <w:pStyle w:val="9"/>
              <w:spacing w:before="47"/>
              <w:ind w:left="370"/>
              <w:rPr>
                <w:sz w:val="36"/>
              </w:rPr>
            </w:pPr>
            <w:r>
              <w:rPr>
                <w:sz w:val="36"/>
              </w:rPr>
              <w:t>ABC</w:t>
            </w:r>
          </w:p>
        </w:tc>
        <w:tc>
          <w:tcPr>
            <w:tcW w:w="1510" w:type="dxa"/>
          </w:tcPr>
          <w:p>
            <w:pPr>
              <w:pStyle w:val="9"/>
              <w:spacing w:before="47"/>
              <w:ind w:left="390"/>
              <w:rPr>
                <w:sz w:val="36"/>
              </w:rPr>
            </w:pPr>
            <w:r>
              <w:rPr>
                <w:sz w:val="36"/>
              </w:rPr>
              <w:t>ACD</w:t>
            </w:r>
          </w:p>
        </w:tc>
        <w:tc>
          <w:tcPr>
            <w:tcW w:w="544" w:type="dxa"/>
          </w:tcPr>
          <w:p>
            <w:pPr>
              <w:pStyle w:val="9"/>
              <w:spacing w:before="199" w:line="273" w:lineRule="exact"/>
              <w:ind w:right="48"/>
              <w:jc w:val="right"/>
              <w:rPr>
                <w:sz w:val="24"/>
              </w:rPr>
            </w:pPr>
            <w:r>
              <w:rPr>
                <w:sz w:val="24"/>
              </w:rPr>
              <w:t>3</w:t>
            </w:r>
          </w:p>
        </w:tc>
        <w:tc>
          <w:tcPr>
            <w:tcW w:w="2507" w:type="dxa"/>
          </w:tcPr>
          <w:p>
            <w:pPr>
              <w:pStyle w:val="9"/>
              <w:spacing w:before="185" w:line="288" w:lineRule="exact"/>
              <w:ind w:left="295"/>
              <w:rPr>
                <w:rFonts w:hint="eastAsia" w:ascii="宋体" w:eastAsia="宋体"/>
                <w:sz w:val="24"/>
              </w:rPr>
            </w:pPr>
            <w:r>
              <w:rPr>
                <w:rFonts w:hint="eastAsia" w:ascii="宋体" w:eastAsia="宋体"/>
                <w:sz w:val="24"/>
              </w:rPr>
              <w:t>资质认定</w:t>
            </w:r>
          </w:p>
        </w:tc>
      </w:tr>
    </w:tbl>
    <w:p>
      <w:pPr>
        <w:spacing w:after="0" w:line="288" w:lineRule="exact"/>
        <w:rPr>
          <w:rFonts w:hint="eastAsia" w:ascii="宋体" w:eastAsia="宋体"/>
          <w:sz w:val="24"/>
        </w:rPr>
        <w:sectPr>
          <w:pgSz w:w="19120" w:h="27060"/>
          <w:pgMar w:top="2620" w:right="1080" w:bottom="280" w:left="2500" w:header="720" w:footer="720" w:gutter="0"/>
          <w:cols w:space="720" w:num="1"/>
        </w:sectPr>
      </w:pPr>
    </w:p>
    <w:p>
      <w:pPr>
        <w:pStyle w:val="4"/>
        <w:tabs>
          <w:tab w:val="left" w:pos="2519"/>
          <w:tab w:val="left" w:pos="3959"/>
          <w:tab w:val="left" w:pos="5459"/>
          <w:tab w:val="left" w:pos="6819"/>
        </w:tabs>
        <w:spacing w:before="55"/>
        <w:ind w:left="1060"/>
        <w:rPr>
          <w:rFonts w:ascii="Arial"/>
        </w:rPr>
      </w:pPr>
      <w:r>
        <w:rPr>
          <w:rFonts w:ascii="Arial"/>
        </w:rPr>
        <w:t>6</w:t>
      </w:r>
      <w:r>
        <w:rPr>
          <w:rFonts w:ascii="Arial"/>
        </w:rPr>
        <w:tab/>
      </w:r>
      <w:r>
        <w:rPr>
          <w:rFonts w:ascii="Arial"/>
        </w:rPr>
        <w:t>7</w:t>
      </w:r>
      <w:r>
        <w:rPr>
          <w:rFonts w:ascii="Arial"/>
        </w:rPr>
        <w:tab/>
      </w:r>
      <w:r>
        <w:rPr>
          <w:rFonts w:ascii="Arial"/>
        </w:rPr>
        <w:t>8</w:t>
      </w:r>
      <w:r>
        <w:rPr>
          <w:rFonts w:ascii="Arial"/>
        </w:rPr>
        <w:tab/>
      </w:r>
      <w:r>
        <w:rPr>
          <w:rFonts w:ascii="Arial"/>
        </w:rPr>
        <w:t>9</w:t>
      </w:r>
      <w:r>
        <w:rPr>
          <w:rFonts w:ascii="Arial"/>
        </w:rPr>
        <w:tab/>
      </w:r>
      <w:r>
        <w:rPr>
          <w:rFonts w:ascii="Arial"/>
        </w:rPr>
        <w:t>10</w:t>
      </w:r>
    </w:p>
    <w:p>
      <w:pPr>
        <w:pStyle w:val="4"/>
        <w:tabs>
          <w:tab w:val="left" w:pos="2439"/>
          <w:tab w:val="left" w:pos="3739"/>
          <w:tab w:val="left" w:pos="5199"/>
          <w:tab w:val="left" w:pos="6679"/>
        </w:tabs>
        <w:spacing w:before="86"/>
        <w:ind w:left="900"/>
        <w:rPr>
          <w:rFonts w:ascii="Arial"/>
        </w:rPr>
      </w:pPr>
      <w:r>
        <w:rPr>
          <w:rFonts w:ascii="Arial"/>
        </w:rPr>
        <w:t>ABD</w:t>
      </w:r>
      <w:r>
        <w:rPr>
          <w:rFonts w:ascii="Arial"/>
        </w:rPr>
        <w:tab/>
      </w:r>
      <w:r>
        <w:rPr>
          <w:rFonts w:ascii="Arial"/>
        </w:rPr>
        <w:t>BD</w:t>
      </w:r>
      <w:r>
        <w:rPr>
          <w:rFonts w:ascii="Arial"/>
        </w:rPr>
        <w:tab/>
      </w:r>
      <w:r>
        <w:rPr>
          <w:rFonts w:ascii="Arial"/>
        </w:rPr>
        <w:t>ABCD</w:t>
      </w:r>
      <w:r>
        <w:rPr>
          <w:rFonts w:ascii="Arial"/>
        </w:rPr>
        <w:tab/>
      </w:r>
      <w:r>
        <w:rPr>
          <w:rFonts w:ascii="Arial"/>
        </w:rPr>
        <w:t>ABCD</w:t>
      </w:r>
      <w:r>
        <w:rPr>
          <w:rFonts w:ascii="Arial"/>
        </w:rPr>
        <w:tab/>
      </w:r>
      <w:r>
        <w:rPr>
          <w:rFonts w:ascii="Arial"/>
        </w:rPr>
        <w:t>ABCD</w:t>
      </w:r>
    </w:p>
    <w:p>
      <w:pPr>
        <w:pStyle w:val="4"/>
        <w:ind w:left="0"/>
        <w:rPr>
          <w:rFonts w:ascii="Arial"/>
          <w:sz w:val="40"/>
        </w:rPr>
      </w:pPr>
    </w:p>
    <w:p>
      <w:pPr>
        <w:pStyle w:val="4"/>
        <w:ind w:left="0"/>
        <w:rPr>
          <w:rFonts w:ascii="Arial"/>
          <w:sz w:val="40"/>
        </w:rPr>
      </w:pPr>
    </w:p>
    <w:p>
      <w:pPr>
        <w:pStyle w:val="4"/>
        <w:ind w:left="0"/>
        <w:rPr>
          <w:rFonts w:ascii="Arial"/>
          <w:sz w:val="40"/>
        </w:rPr>
      </w:pPr>
    </w:p>
    <w:p>
      <w:pPr>
        <w:pStyle w:val="4"/>
        <w:ind w:left="0"/>
        <w:rPr>
          <w:rFonts w:ascii="Arial"/>
          <w:sz w:val="40"/>
        </w:rPr>
      </w:pPr>
    </w:p>
    <w:p>
      <w:pPr>
        <w:pStyle w:val="4"/>
        <w:ind w:left="0"/>
        <w:rPr>
          <w:rFonts w:ascii="Arial"/>
          <w:sz w:val="40"/>
        </w:rPr>
      </w:pPr>
    </w:p>
    <w:p>
      <w:pPr>
        <w:pStyle w:val="4"/>
        <w:spacing w:before="11"/>
        <w:ind w:left="0"/>
        <w:rPr>
          <w:rFonts w:ascii="Arial"/>
          <w:sz w:val="55"/>
        </w:rPr>
      </w:pPr>
    </w:p>
    <w:p>
      <w:pPr>
        <w:tabs>
          <w:tab w:val="left" w:pos="4863"/>
        </w:tabs>
        <w:spacing w:before="0"/>
        <w:ind w:left="380" w:right="0" w:firstLine="0"/>
        <w:jc w:val="left"/>
        <w:rPr>
          <w:sz w:val="30"/>
        </w:rPr>
      </w:pPr>
      <w:r>
        <w:rPr>
          <w:sz w:val="30"/>
        </w:rPr>
        <w:t>新《安全生产法》试题单选题</w:t>
      </w:r>
      <w:r>
        <w:rPr>
          <w:sz w:val="30"/>
        </w:rPr>
        <w:tab/>
      </w:r>
      <w:r>
        <w:rPr>
          <w:rFonts w:ascii="Arial" w:eastAsia="Arial"/>
          <w:sz w:val="30"/>
        </w:rPr>
        <w:t>20</w:t>
      </w:r>
      <w:r>
        <w:rPr>
          <w:rFonts w:ascii="Arial" w:eastAsia="Arial"/>
          <w:spacing w:val="38"/>
          <w:sz w:val="30"/>
        </w:rPr>
        <w:t xml:space="preserve"> </w:t>
      </w:r>
      <w:r>
        <w:rPr>
          <w:sz w:val="30"/>
        </w:rPr>
        <w:t>道单选题</w:t>
      </w:r>
    </w:p>
    <w:p>
      <w:pPr>
        <w:pStyle w:val="8"/>
        <w:numPr>
          <w:ilvl w:val="0"/>
          <w:numId w:val="15"/>
        </w:numPr>
        <w:tabs>
          <w:tab w:val="left" w:pos="919"/>
          <w:tab w:val="left" w:pos="920"/>
        </w:tabs>
        <w:spacing w:before="232" w:after="0" w:line="240" w:lineRule="auto"/>
        <w:ind w:left="920" w:right="0" w:hanging="480"/>
        <w:jc w:val="left"/>
        <w:rPr>
          <w:sz w:val="24"/>
        </w:rPr>
      </w:pPr>
      <w:r>
        <w:rPr>
          <w:sz w:val="24"/>
        </w:rPr>
        <w:br w:type="column"/>
      </w:r>
      <w:r>
        <w:rPr>
          <w:sz w:val="24"/>
        </w:rPr>
        <w:t>责任人</w:t>
      </w:r>
    </w:p>
    <w:p>
      <w:pPr>
        <w:pStyle w:val="8"/>
        <w:numPr>
          <w:ilvl w:val="0"/>
          <w:numId w:val="15"/>
        </w:numPr>
        <w:tabs>
          <w:tab w:val="left" w:pos="919"/>
          <w:tab w:val="left" w:pos="920"/>
        </w:tabs>
        <w:spacing w:before="70" w:after="0" w:line="490" w:lineRule="atLeast"/>
        <w:ind w:left="920" w:right="119" w:hanging="480"/>
        <w:jc w:val="left"/>
        <w:rPr>
          <w:sz w:val="24"/>
        </w:rPr>
      </w:pPr>
      <w:r>
        <w:rPr>
          <w:spacing w:val="-1"/>
          <w:sz w:val="24"/>
        </w:rPr>
        <w:t>不伤害自己；不伤害别人；不被别人伤害；保护他人不被伤害。</w:t>
      </w:r>
      <w:r>
        <w:rPr>
          <w:sz w:val="24"/>
        </w:rPr>
        <w:t>没动火证不动火；防火措施不落实不动火；</w:t>
      </w:r>
    </w:p>
    <w:p>
      <w:pPr>
        <w:pStyle w:val="8"/>
        <w:numPr>
          <w:ilvl w:val="0"/>
          <w:numId w:val="15"/>
        </w:numPr>
        <w:tabs>
          <w:tab w:val="left" w:pos="919"/>
          <w:tab w:val="left" w:pos="920"/>
        </w:tabs>
        <w:spacing w:before="0" w:after="0" w:line="347" w:lineRule="exact"/>
        <w:ind w:left="920" w:right="0" w:hanging="480"/>
        <w:jc w:val="left"/>
        <w:rPr>
          <w:sz w:val="24"/>
        </w:rPr>
      </w:pPr>
      <w:r>
        <w:rPr>
          <w:sz w:val="24"/>
        </w:rPr>
        <w:t>监护人不在现场不动火。</w:t>
      </w:r>
    </w:p>
    <w:p>
      <w:pPr>
        <w:pStyle w:val="8"/>
        <w:numPr>
          <w:ilvl w:val="0"/>
          <w:numId w:val="15"/>
        </w:numPr>
        <w:tabs>
          <w:tab w:val="left" w:pos="919"/>
          <w:tab w:val="left" w:pos="920"/>
        </w:tabs>
        <w:spacing w:before="213" w:after="0" w:line="240" w:lineRule="auto"/>
        <w:ind w:left="920" w:right="0" w:hanging="480"/>
        <w:jc w:val="left"/>
        <w:rPr>
          <w:sz w:val="24"/>
        </w:rPr>
      </w:pPr>
      <w:r>
        <w:rPr>
          <w:sz w:val="24"/>
        </w:rPr>
        <w:t>接地保护，漏电保护，断路保护</w:t>
      </w:r>
    </w:p>
    <w:p>
      <w:pPr>
        <w:pStyle w:val="8"/>
        <w:numPr>
          <w:ilvl w:val="0"/>
          <w:numId w:val="15"/>
        </w:numPr>
        <w:tabs>
          <w:tab w:val="left" w:pos="919"/>
          <w:tab w:val="left" w:pos="920"/>
        </w:tabs>
        <w:spacing w:before="249" w:after="0" w:line="240" w:lineRule="auto"/>
        <w:ind w:left="920" w:right="0" w:hanging="480"/>
        <w:jc w:val="left"/>
        <w:rPr>
          <w:sz w:val="24"/>
        </w:rPr>
      </w:pPr>
      <w:r>
        <w:rPr>
          <w:sz w:val="24"/>
        </w:rPr>
        <w:t>安全帽、安全带、安全网。</w:t>
      </w:r>
    </w:p>
    <w:p>
      <w:pPr>
        <w:pStyle w:val="8"/>
        <w:numPr>
          <w:ilvl w:val="0"/>
          <w:numId w:val="15"/>
        </w:numPr>
        <w:tabs>
          <w:tab w:val="left" w:pos="919"/>
          <w:tab w:val="left" w:pos="920"/>
        </w:tabs>
        <w:spacing w:before="232" w:after="0" w:line="240" w:lineRule="auto"/>
        <w:ind w:left="920" w:right="0" w:hanging="480"/>
        <w:jc w:val="left"/>
        <w:rPr>
          <w:sz w:val="24"/>
        </w:rPr>
      </w:pPr>
      <w:r>
        <w:rPr>
          <w:sz w:val="24"/>
        </w:rPr>
        <w:t>预防为主，防消结合</w:t>
      </w:r>
    </w:p>
    <w:p>
      <w:pPr>
        <w:pStyle w:val="8"/>
        <w:numPr>
          <w:ilvl w:val="0"/>
          <w:numId w:val="15"/>
        </w:numPr>
        <w:tabs>
          <w:tab w:val="left" w:pos="919"/>
          <w:tab w:val="left" w:pos="920"/>
        </w:tabs>
        <w:spacing w:before="249" w:after="0" w:line="240" w:lineRule="auto"/>
        <w:ind w:left="920" w:right="0" w:hanging="540"/>
        <w:jc w:val="left"/>
        <w:rPr>
          <w:sz w:val="24"/>
        </w:rPr>
      </w:pPr>
      <w:r>
        <w:rPr>
          <w:sz w:val="24"/>
        </w:rPr>
        <w:t>六月</w:t>
      </w:r>
    </w:p>
    <w:p>
      <w:pPr>
        <w:spacing w:after="0" w:line="240" w:lineRule="auto"/>
        <w:jc w:val="left"/>
        <w:rPr>
          <w:sz w:val="24"/>
        </w:rPr>
        <w:sectPr>
          <w:type w:val="continuous"/>
          <w:pgSz w:w="19120" w:h="27060"/>
          <w:pgMar w:top="2520" w:right="1080" w:bottom="280" w:left="2500" w:header="720" w:footer="720" w:gutter="0"/>
          <w:cols w:equalWidth="0" w:num="2">
            <w:col w:w="7721" w:space="59"/>
            <w:col w:w="7760"/>
          </w:cols>
        </w:sectPr>
      </w:pPr>
    </w:p>
    <w:p>
      <w:pPr>
        <w:pStyle w:val="4"/>
        <w:ind w:left="0"/>
        <w:rPr>
          <w:sz w:val="19"/>
        </w:rPr>
      </w:pPr>
      <w:r>
        <w:drawing>
          <wp:anchor distT="0" distB="0" distL="0" distR="0" simplePos="0" relativeHeight="251664384" behindDoc="1" locked="0" layoutInCell="1" allowOverlap="1">
            <wp:simplePos x="0" y="0"/>
            <wp:positionH relativeFrom="page">
              <wp:posOffset>1823720</wp:posOffset>
            </wp:positionH>
            <wp:positionV relativeFrom="page">
              <wp:posOffset>2793365</wp:posOffset>
            </wp:positionV>
            <wp:extent cx="10184130" cy="12831445"/>
            <wp:effectExtent l="0" t="0" r="0" b="0"/>
            <wp:wrapNone/>
            <wp:docPr id="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png"/>
                    <pic:cNvPicPr>
                      <a:picLocks noChangeAspect="1"/>
                    </pic:cNvPicPr>
                  </pic:nvPicPr>
                  <pic:blipFill>
                    <a:blip r:embed="rId13" cstate="print"/>
                    <a:stretch>
                      <a:fillRect/>
                    </a:stretch>
                  </pic:blipFill>
                  <pic:spPr>
                    <a:xfrm>
                      <a:off x="0" y="0"/>
                      <a:ext cx="10183999" cy="12831333"/>
                    </a:xfrm>
                    <a:prstGeom prst="rect">
                      <a:avLst/>
                    </a:prstGeom>
                  </pic:spPr>
                </pic:pic>
              </a:graphicData>
            </a:graphic>
          </wp:anchor>
        </w:drawing>
      </w:r>
      <w:r>
        <mc:AlternateContent>
          <mc:Choice Requires="wps">
            <w:drawing>
              <wp:anchor distT="0" distB="0" distL="114300" distR="114300" simplePos="0" relativeHeight="251669504" behindDoc="0" locked="0" layoutInCell="1" allowOverlap="1">
                <wp:simplePos x="0" y="0"/>
                <wp:positionH relativeFrom="page">
                  <wp:posOffset>7296150</wp:posOffset>
                </wp:positionH>
                <wp:positionV relativeFrom="page">
                  <wp:posOffset>4415790</wp:posOffset>
                </wp:positionV>
                <wp:extent cx="3848735" cy="1243965"/>
                <wp:effectExtent l="0" t="0" r="0" b="0"/>
                <wp:wrapNone/>
                <wp:docPr id="24" name="文本框 18"/>
                <wp:cNvGraphicFramePr/>
                <a:graphic xmlns:a="http://schemas.openxmlformats.org/drawingml/2006/main">
                  <a:graphicData uri="http://schemas.microsoft.com/office/word/2010/wordprocessingShape">
                    <wps:wsp>
                      <wps:cNvSpPr txBox="1"/>
                      <wps:spPr>
                        <a:xfrm>
                          <a:off x="0" y="0"/>
                          <a:ext cx="3848735" cy="1243965"/>
                        </a:xfrm>
                        <a:prstGeom prst="rect">
                          <a:avLst/>
                        </a:prstGeom>
                        <a:noFill/>
                        <a:ln>
                          <a:noFill/>
                        </a:ln>
                      </wps:spPr>
                      <wps:txbx>
                        <w:txbxContent>
                          <w:tbl>
                            <w:tblPr>
                              <w:tblStyle w:val="5"/>
                              <w:tblW w:w="0" w:type="auto"/>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40"/>
                              <w:gridCol w:w="1390"/>
                              <w:gridCol w:w="1390"/>
                              <w:gridCol w:w="1390"/>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9" w:hRule="atLeast"/>
                              </w:trPr>
                              <w:tc>
                                <w:tcPr>
                                  <w:tcW w:w="940" w:type="dxa"/>
                                </w:tcPr>
                                <w:p>
                                  <w:pPr>
                                    <w:pStyle w:val="9"/>
                                    <w:spacing w:before="0" w:line="402" w:lineRule="exact"/>
                                    <w:ind w:left="130"/>
                                    <w:rPr>
                                      <w:sz w:val="36"/>
                                    </w:rPr>
                                  </w:pPr>
                                  <w:r>
                                    <w:rPr>
                                      <w:sz w:val="36"/>
                                    </w:rPr>
                                    <w:t>1</w:t>
                                  </w:r>
                                </w:p>
                                <w:p>
                                  <w:pPr>
                                    <w:pStyle w:val="9"/>
                                    <w:spacing w:before="63" w:line="503" w:lineRule="exact"/>
                                    <w:ind w:left="50"/>
                                    <w:rPr>
                                      <w:rFonts w:ascii="宋体" w:hAnsi="宋体"/>
                                      <w:sz w:val="40"/>
                                    </w:rPr>
                                  </w:pPr>
                                  <w:r>
                                    <w:rPr>
                                      <w:rFonts w:ascii="宋体" w:hAnsi="宋体"/>
                                      <w:sz w:val="40"/>
                                    </w:rPr>
                                    <w:t>√</w:t>
                                  </w:r>
                                </w:p>
                              </w:tc>
                              <w:tc>
                                <w:tcPr>
                                  <w:tcW w:w="1390" w:type="dxa"/>
                                </w:tcPr>
                                <w:p>
                                  <w:pPr>
                                    <w:pStyle w:val="9"/>
                                    <w:spacing w:before="0" w:line="402" w:lineRule="exact"/>
                                    <w:ind w:right="7"/>
                                    <w:jc w:val="center"/>
                                    <w:rPr>
                                      <w:sz w:val="36"/>
                                    </w:rPr>
                                  </w:pPr>
                                  <w:r>
                                    <w:rPr>
                                      <w:sz w:val="36"/>
                                    </w:rPr>
                                    <w:t>2</w:t>
                                  </w:r>
                                </w:p>
                                <w:p>
                                  <w:pPr>
                                    <w:pStyle w:val="9"/>
                                    <w:spacing w:before="63" w:line="503" w:lineRule="exact"/>
                                    <w:ind w:right="9"/>
                                    <w:jc w:val="center"/>
                                    <w:rPr>
                                      <w:rFonts w:ascii="宋体" w:hAnsi="宋体"/>
                                      <w:sz w:val="40"/>
                                    </w:rPr>
                                  </w:pPr>
                                  <w:r>
                                    <w:rPr>
                                      <w:rFonts w:ascii="宋体" w:hAnsi="宋体"/>
                                      <w:sz w:val="40"/>
                                    </w:rPr>
                                    <w:t>×</w:t>
                                  </w:r>
                                </w:p>
                              </w:tc>
                              <w:tc>
                                <w:tcPr>
                                  <w:tcW w:w="1390" w:type="dxa"/>
                                </w:tcPr>
                                <w:p>
                                  <w:pPr>
                                    <w:pStyle w:val="9"/>
                                    <w:spacing w:before="0" w:line="402" w:lineRule="exact"/>
                                    <w:ind w:right="27"/>
                                    <w:jc w:val="center"/>
                                    <w:rPr>
                                      <w:sz w:val="36"/>
                                    </w:rPr>
                                  </w:pPr>
                                  <w:r>
                                    <w:rPr>
                                      <w:sz w:val="36"/>
                                    </w:rPr>
                                    <w:t>3</w:t>
                                  </w:r>
                                </w:p>
                                <w:p>
                                  <w:pPr>
                                    <w:pStyle w:val="9"/>
                                    <w:spacing w:before="63" w:line="503" w:lineRule="exact"/>
                                    <w:ind w:left="10"/>
                                    <w:jc w:val="center"/>
                                    <w:rPr>
                                      <w:rFonts w:ascii="宋体" w:hAnsi="宋体"/>
                                      <w:sz w:val="40"/>
                                    </w:rPr>
                                  </w:pPr>
                                  <w:r>
                                    <w:rPr>
                                      <w:rFonts w:ascii="宋体" w:hAnsi="宋体"/>
                                      <w:sz w:val="40"/>
                                    </w:rPr>
                                    <w:t>×</w:t>
                                  </w:r>
                                </w:p>
                              </w:tc>
                              <w:tc>
                                <w:tcPr>
                                  <w:tcW w:w="1390" w:type="dxa"/>
                                </w:tcPr>
                                <w:p>
                                  <w:pPr>
                                    <w:pStyle w:val="9"/>
                                    <w:spacing w:before="0" w:line="402" w:lineRule="exact"/>
                                    <w:ind w:right="47"/>
                                    <w:jc w:val="center"/>
                                    <w:rPr>
                                      <w:sz w:val="36"/>
                                    </w:rPr>
                                  </w:pPr>
                                  <w:r>
                                    <w:rPr>
                                      <w:sz w:val="36"/>
                                    </w:rPr>
                                    <w:t>4</w:t>
                                  </w:r>
                                </w:p>
                                <w:p>
                                  <w:pPr>
                                    <w:pStyle w:val="9"/>
                                    <w:spacing w:before="63" w:line="503" w:lineRule="exact"/>
                                    <w:ind w:right="9"/>
                                    <w:jc w:val="center"/>
                                    <w:rPr>
                                      <w:rFonts w:ascii="宋体" w:hAnsi="宋体"/>
                                      <w:sz w:val="40"/>
                                    </w:rPr>
                                  </w:pPr>
                                  <w:r>
                                    <w:rPr>
                                      <w:rFonts w:ascii="宋体" w:hAnsi="宋体"/>
                                      <w:sz w:val="40"/>
                                    </w:rPr>
                                    <w:t>√</w:t>
                                  </w:r>
                                </w:p>
                              </w:tc>
                              <w:tc>
                                <w:tcPr>
                                  <w:tcW w:w="950" w:type="dxa"/>
                                </w:tcPr>
                                <w:p>
                                  <w:pPr>
                                    <w:pStyle w:val="9"/>
                                    <w:spacing w:before="0" w:line="402" w:lineRule="exact"/>
                                    <w:ind w:left="580"/>
                                    <w:rPr>
                                      <w:sz w:val="36"/>
                                    </w:rPr>
                                  </w:pPr>
                                  <w:r>
                                    <w:rPr>
                                      <w:sz w:val="36"/>
                                    </w:rPr>
                                    <w:t>5</w:t>
                                  </w:r>
                                </w:p>
                                <w:p>
                                  <w:pPr>
                                    <w:pStyle w:val="9"/>
                                    <w:spacing w:before="63" w:line="503" w:lineRule="exact"/>
                                    <w:ind w:left="500"/>
                                    <w:rPr>
                                      <w:rFonts w:ascii="宋体" w:hAnsi="宋体"/>
                                      <w:sz w:val="40"/>
                                    </w:rPr>
                                  </w:pPr>
                                  <w:r>
                                    <w:rPr>
                                      <w:rFonts w:ascii="宋体" w:hAnsi="宋体"/>
                                      <w:sz w:val="4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2" w:hRule="atLeast"/>
                              </w:trPr>
                              <w:tc>
                                <w:tcPr>
                                  <w:tcW w:w="940" w:type="dxa"/>
                                </w:tcPr>
                                <w:p>
                                  <w:pPr>
                                    <w:pStyle w:val="9"/>
                                    <w:spacing w:before="0" w:line="413" w:lineRule="exact"/>
                                    <w:ind w:left="130"/>
                                    <w:rPr>
                                      <w:sz w:val="36"/>
                                    </w:rPr>
                                  </w:pPr>
                                  <w:r>
                                    <w:rPr>
                                      <w:sz w:val="36"/>
                                    </w:rPr>
                                    <w:t>6</w:t>
                                  </w:r>
                                </w:p>
                              </w:tc>
                              <w:tc>
                                <w:tcPr>
                                  <w:tcW w:w="1390" w:type="dxa"/>
                                </w:tcPr>
                                <w:p>
                                  <w:pPr>
                                    <w:pStyle w:val="9"/>
                                    <w:spacing w:before="0" w:line="413" w:lineRule="exact"/>
                                    <w:ind w:right="7"/>
                                    <w:jc w:val="center"/>
                                    <w:rPr>
                                      <w:sz w:val="36"/>
                                    </w:rPr>
                                  </w:pPr>
                                  <w:r>
                                    <w:rPr>
                                      <w:sz w:val="36"/>
                                    </w:rPr>
                                    <w:t>7</w:t>
                                  </w:r>
                                </w:p>
                              </w:tc>
                              <w:tc>
                                <w:tcPr>
                                  <w:tcW w:w="1390" w:type="dxa"/>
                                </w:tcPr>
                                <w:p>
                                  <w:pPr>
                                    <w:pStyle w:val="9"/>
                                    <w:spacing w:before="0" w:line="413" w:lineRule="exact"/>
                                    <w:ind w:right="27"/>
                                    <w:jc w:val="center"/>
                                    <w:rPr>
                                      <w:sz w:val="36"/>
                                    </w:rPr>
                                  </w:pPr>
                                  <w:r>
                                    <w:rPr>
                                      <w:sz w:val="36"/>
                                    </w:rPr>
                                    <w:t>8</w:t>
                                  </w:r>
                                </w:p>
                              </w:tc>
                              <w:tc>
                                <w:tcPr>
                                  <w:tcW w:w="1390" w:type="dxa"/>
                                </w:tcPr>
                                <w:p>
                                  <w:pPr>
                                    <w:pStyle w:val="9"/>
                                    <w:spacing w:before="0" w:line="413" w:lineRule="exact"/>
                                    <w:ind w:right="47"/>
                                    <w:jc w:val="center"/>
                                    <w:rPr>
                                      <w:sz w:val="36"/>
                                    </w:rPr>
                                  </w:pPr>
                                  <w:r>
                                    <w:rPr>
                                      <w:sz w:val="36"/>
                                    </w:rPr>
                                    <w:t>9</w:t>
                                  </w:r>
                                </w:p>
                              </w:tc>
                              <w:tc>
                                <w:tcPr>
                                  <w:tcW w:w="950" w:type="dxa"/>
                                </w:tcPr>
                                <w:p>
                                  <w:pPr>
                                    <w:pStyle w:val="9"/>
                                    <w:spacing w:before="0" w:line="413" w:lineRule="exact"/>
                                    <w:ind w:right="47"/>
                                    <w:jc w:val="right"/>
                                    <w:rPr>
                                      <w:sz w:val="36"/>
                                    </w:rPr>
                                  </w:pPr>
                                  <w:r>
                                    <w:rPr>
                                      <w:sz w:val="36"/>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6" w:hRule="atLeast"/>
                              </w:trPr>
                              <w:tc>
                                <w:tcPr>
                                  <w:tcW w:w="940" w:type="dxa"/>
                                </w:tcPr>
                                <w:p>
                                  <w:pPr>
                                    <w:pStyle w:val="9"/>
                                    <w:spacing w:before="0" w:line="486" w:lineRule="exact"/>
                                    <w:ind w:left="50"/>
                                    <w:rPr>
                                      <w:rFonts w:ascii="宋体" w:hAnsi="宋体"/>
                                      <w:sz w:val="40"/>
                                    </w:rPr>
                                  </w:pPr>
                                  <w:r>
                                    <w:rPr>
                                      <w:rFonts w:ascii="宋体" w:hAnsi="宋体"/>
                                      <w:sz w:val="40"/>
                                    </w:rPr>
                                    <w:t>√</w:t>
                                  </w:r>
                                </w:p>
                              </w:tc>
                              <w:tc>
                                <w:tcPr>
                                  <w:tcW w:w="1390" w:type="dxa"/>
                                </w:tcPr>
                                <w:p>
                                  <w:pPr>
                                    <w:pStyle w:val="9"/>
                                    <w:spacing w:before="0" w:line="486" w:lineRule="exact"/>
                                    <w:ind w:right="9"/>
                                    <w:jc w:val="center"/>
                                    <w:rPr>
                                      <w:rFonts w:ascii="宋体" w:hAnsi="宋体"/>
                                      <w:sz w:val="40"/>
                                    </w:rPr>
                                  </w:pPr>
                                  <w:r>
                                    <w:rPr>
                                      <w:rFonts w:ascii="宋体" w:hAnsi="宋体"/>
                                      <w:sz w:val="40"/>
                                    </w:rPr>
                                    <w:t>×</w:t>
                                  </w:r>
                                </w:p>
                              </w:tc>
                              <w:tc>
                                <w:tcPr>
                                  <w:tcW w:w="1390" w:type="dxa"/>
                                </w:tcPr>
                                <w:p>
                                  <w:pPr>
                                    <w:pStyle w:val="9"/>
                                    <w:spacing w:before="0" w:line="486" w:lineRule="exact"/>
                                    <w:ind w:left="10"/>
                                    <w:jc w:val="center"/>
                                    <w:rPr>
                                      <w:rFonts w:ascii="宋体" w:hAnsi="宋体"/>
                                      <w:sz w:val="40"/>
                                    </w:rPr>
                                  </w:pPr>
                                  <w:r>
                                    <w:rPr>
                                      <w:rFonts w:ascii="宋体" w:hAnsi="宋体"/>
                                      <w:sz w:val="40"/>
                                    </w:rPr>
                                    <w:t>√</w:t>
                                  </w:r>
                                </w:p>
                              </w:tc>
                              <w:tc>
                                <w:tcPr>
                                  <w:tcW w:w="1390" w:type="dxa"/>
                                </w:tcPr>
                                <w:p>
                                  <w:pPr>
                                    <w:pStyle w:val="9"/>
                                    <w:spacing w:before="0" w:line="486" w:lineRule="exact"/>
                                    <w:ind w:right="9"/>
                                    <w:jc w:val="center"/>
                                    <w:rPr>
                                      <w:rFonts w:ascii="宋体" w:hAnsi="宋体"/>
                                      <w:sz w:val="40"/>
                                    </w:rPr>
                                  </w:pPr>
                                  <w:r>
                                    <w:rPr>
                                      <w:rFonts w:ascii="宋体" w:hAnsi="宋体"/>
                                      <w:sz w:val="40"/>
                                    </w:rPr>
                                    <w:t>√</w:t>
                                  </w:r>
                                </w:p>
                              </w:tc>
                              <w:tc>
                                <w:tcPr>
                                  <w:tcW w:w="950" w:type="dxa"/>
                                </w:tcPr>
                                <w:p>
                                  <w:pPr>
                                    <w:pStyle w:val="9"/>
                                    <w:spacing w:before="0" w:line="486" w:lineRule="exact"/>
                                    <w:ind w:right="49"/>
                                    <w:jc w:val="right"/>
                                    <w:rPr>
                                      <w:rFonts w:ascii="宋体" w:hAnsi="宋体"/>
                                      <w:sz w:val="40"/>
                                    </w:rPr>
                                  </w:pPr>
                                  <w:r>
                                    <w:rPr>
                                      <w:rFonts w:ascii="宋体" w:hAnsi="宋体"/>
                                      <w:sz w:val="40"/>
                                    </w:rPr>
                                    <w:t>√</w:t>
                                  </w:r>
                                </w:p>
                              </w:tc>
                            </w:tr>
                          </w:tbl>
                          <w:p>
                            <w:pPr>
                              <w:pStyle w:val="4"/>
                              <w:ind w:left="0"/>
                            </w:pPr>
                          </w:p>
                        </w:txbxContent>
                      </wps:txbx>
                      <wps:bodyPr lIns="0" tIns="0" rIns="0" bIns="0" upright="1"/>
                    </wps:wsp>
                  </a:graphicData>
                </a:graphic>
              </wp:anchor>
            </w:drawing>
          </mc:Choice>
          <mc:Fallback>
            <w:pict>
              <v:shape id="文本框 18" o:spid="_x0000_s1026" o:spt="202" type="#_x0000_t202" style="position:absolute;left:0pt;margin-left:574.5pt;margin-top:347.7pt;height:97.95pt;width:303.05pt;mso-position-horizontal-relative:page;mso-position-vertical-relative:page;z-index:251669504;mso-width-relative:page;mso-height-relative:page;" filled="f" stroked="f" coordsize="21600,21600" o:gfxdata="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VKxjt2wAAAA0BAAAPAAAAAAAAAAEAIAAAACIAAABkcnMvZG93bnJldi54&#10;bWxQSwECFAAUAAAACACHTuJAlx2Elb4BAAB1AwAADgAAAAAAAAABACAAAAAqAQAAZHJzL2Uyb0Rv&#10;Yy54bWxQSwUGAAAAAAYABgBZAQAAWgUAAAAA&#10;">
                <v:fill on="f" focussize="0,0"/>
                <v:stroke on="f"/>
                <v:imagedata o:title=""/>
                <o:lock v:ext="edit" aspectratio="f"/>
                <v:textbox inset="0mm,0mm,0mm,0mm">
                  <w:txbxContent>
                    <w:tbl>
                      <w:tblPr>
                        <w:tblStyle w:val="5"/>
                        <w:tblW w:w="0" w:type="auto"/>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40"/>
                        <w:gridCol w:w="1390"/>
                        <w:gridCol w:w="1390"/>
                        <w:gridCol w:w="1390"/>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9" w:hRule="atLeast"/>
                        </w:trPr>
                        <w:tc>
                          <w:tcPr>
                            <w:tcW w:w="940" w:type="dxa"/>
                          </w:tcPr>
                          <w:p>
                            <w:pPr>
                              <w:pStyle w:val="9"/>
                              <w:spacing w:before="0" w:line="402" w:lineRule="exact"/>
                              <w:ind w:left="130"/>
                              <w:rPr>
                                <w:sz w:val="36"/>
                              </w:rPr>
                            </w:pPr>
                            <w:r>
                              <w:rPr>
                                <w:sz w:val="36"/>
                              </w:rPr>
                              <w:t>1</w:t>
                            </w:r>
                          </w:p>
                          <w:p>
                            <w:pPr>
                              <w:pStyle w:val="9"/>
                              <w:spacing w:before="63" w:line="503" w:lineRule="exact"/>
                              <w:ind w:left="50"/>
                              <w:rPr>
                                <w:rFonts w:ascii="宋体" w:hAnsi="宋体"/>
                                <w:sz w:val="40"/>
                              </w:rPr>
                            </w:pPr>
                            <w:r>
                              <w:rPr>
                                <w:rFonts w:ascii="宋体" w:hAnsi="宋体"/>
                                <w:sz w:val="40"/>
                              </w:rPr>
                              <w:t>√</w:t>
                            </w:r>
                          </w:p>
                        </w:tc>
                        <w:tc>
                          <w:tcPr>
                            <w:tcW w:w="1390" w:type="dxa"/>
                          </w:tcPr>
                          <w:p>
                            <w:pPr>
                              <w:pStyle w:val="9"/>
                              <w:spacing w:before="0" w:line="402" w:lineRule="exact"/>
                              <w:ind w:right="7"/>
                              <w:jc w:val="center"/>
                              <w:rPr>
                                <w:sz w:val="36"/>
                              </w:rPr>
                            </w:pPr>
                            <w:r>
                              <w:rPr>
                                <w:sz w:val="36"/>
                              </w:rPr>
                              <w:t>2</w:t>
                            </w:r>
                          </w:p>
                          <w:p>
                            <w:pPr>
                              <w:pStyle w:val="9"/>
                              <w:spacing w:before="63" w:line="503" w:lineRule="exact"/>
                              <w:ind w:right="9"/>
                              <w:jc w:val="center"/>
                              <w:rPr>
                                <w:rFonts w:ascii="宋体" w:hAnsi="宋体"/>
                                <w:sz w:val="40"/>
                              </w:rPr>
                            </w:pPr>
                            <w:r>
                              <w:rPr>
                                <w:rFonts w:ascii="宋体" w:hAnsi="宋体"/>
                                <w:sz w:val="40"/>
                              </w:rPr>
                              <w:t>×</w:t>
                            </w:r>
                          </w:p>
                        </w:tc>
                        <w:tc>
                          <w:tcPr>
                            <w:tcW w:w="1390" w:type="dxa"/>
                          </w:tcPr>
                          <w:p>
                            <w:pPr>
                              <w:pStyle w:val="9"/>
                              <w:spacing w:before="0" w:line="402" w:lineRule="exact"/>
                              <w:ind w:right="27"/>
                              <w:jc w:val="center"/>
                              <w:rPr>
                                <w:sz w:val="36"/>
                              </w:rPr>
                            </w:pPr>
                            <w:r>
                              <w:rPr>
                                <w:sz w:val="36"/>
                              </w:rPr>
                              <w:t>3</w:t>
                            </w:r>
                          </w:p>
                          <w:p>
                            <w:pPr>
                              <w:pStyle w:val="9"/>
                              <w:spacing w:before="63" w:line="503" w:lineRule="exact"/>
                              <w:ind w:left="10"/>
                              <w:jc w:val="center"/>
                              <w:rPr>
                                <w:rFonts w:ascii="宋体" w:hAnsi="宋体"/>
                                <w:sz w:val="40"/>
                              </w:rPr>
                            </w:pPr>
                            <w:r>
                              <w:rPr>
                                <w:rFonts w:ascii="宋体" w:hAnsi="宋体"/>
                                <w:sz w:val="40"/>
                              </w:rPr>
                              <w:t>×</w:t>
                            </w:r>
                          </w:p>
                        </w:tc>
                        <w:tc>
                          <w:tcPr>
                            <w:tcW w:w="1390" w:type="dxa"/>
                          </w:tcPr>
                          <w:p>
                            <w:pPr>
                              <w:pStyle w:val="9"/>
                              <w:spacing w:before="0" w:line="402" w:lineRule="exact"/>
                              <w:ind w:right="47"/>
                              <w:jc w:val="center"/>
                              <w:rPr>
                                <w:sz w:val="36"/>
                              </w:rPr>
                            </w:pPr>
                            <w:r>
                              <w:rPr>
                                <w:sz w:val="36"/>
                              </w:rPr>
                              <w:t>4</w:t>
                            </w:r>
                          </w:p>
                          <w:p>
                            <w:pPr>
                              <w:pStyle w:val="9"/>
                              <w:spacing w:before="63" w:line="503" w:lineRule="exact"/>
                              <w:ind w:right="9"/>
                              <w:jc w:val="center"/>
                              <w:rPr>
                                <w:rFonts w:ascii="宋体" w:hAnsi="宋体"/>
                                <w:sz w:val="40"/>
                              </w:rPr>
                            </w:pPr>
                            <w:r>
                              <w:rPr>
                                <w:rFonts w:ascii="宋体" w:hAnsi="宋体"/>
                                <w:sz w:val="40"/>
                              </w:rPr>
                              <w:t>√</w:t>
                            </w:r>
                          </w:p>
                        </w:tc>
                        <w:tc>
                          <w:tcPr>
                            <w:tcW w:w="950" w:type="dxa"/>
                          </w:tcPr>
                          <w:p>
                            <w:pPr>
                              <w:pStyle w:val="9"/>
                              <w:spacing w:before="0" w:line="402" w:lineRule="exact"/>
                              <w:ind w:left="580"/>
                              <w:rPr>
                                <w:sz w:val="36"/>
                              </w:rPr>
                            </w:pPr>
                            <w:r>
                              <w:rPr>
                                <w:sz w:val="36"/>
                              </w:rPr>
                              <w:t>5</w:t>
                            </w:r>
                          </w:p>
                          <w:p>
                            <w:pPr>
                              <w:pStyle w:val="9"/>
                              <w:spacing w:before="63" w:line="503" w:lineRule="exact"/>
                              <w:ind w:left="500"/>
                              <w:rPr>
                                <w:rFonts w:ascii="宋体" w:hAnsi="宋体"/>
                                <w:sz w:val="40"/>
                              </w:rPr>
                            </w:pPr>
                            <w:r>
                              <w:rPr>
                                <w:rFonts w:ascii="宋体" w:hAnsi="宋体"/>
                                <w:sz w:val="4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2" w:hRule="atLeast"/>
                        </w:trPr>
                        <w:tc>
                          <w:tcPr>
                            <w:tcW w:w="940" w:type="dxa"/>
                          </w:tcPr>
                          <w:p>
                            <w:pPr>
                              <w:pStyle w:val="9"/>
                              <w:spacing w:before="0" w:line="413" w:lineRule="exact"/>
                              <w:ind w:left="130"/>
                              <w:rPr>
                                <w:sz w:val="36"/>
                              </w:rPr>
                            </w:pPr>
                            <w:r>
                              <w:rPr>
                                <w:sz w:val="36"/>
                              </w:rPr>
                              <w:t>6</w:t>
                            </w:r>
                          </w:p>
                        </w:tc>
                        <w:tc>
                          <w:tcPr>
                            <w:tcW w:w="1390" w:type="dxa"/>
                          </w:tcPr>
                          <w:p>
                            <w:pPr>
                              <w:pStyle w:val="9"/>
                              <w:spacing w:before="0" w:line="413" w:lineRule="exact"/>
                              <w:ind w:right="7"/>
                              <w:jc w:val="center"/>
                              <w:rPr>
                                <w:sz w:val="36"/>
                              </w:rPr>
                            </w:pPr>
                            <w:r>
                              <w:rPr>
                                <w:sz w:val="36"/>
                              </w:rPr>
                              <w:t>7</w:t>
                            </w:r>
                          </w:p>
                        </w:tc>
                        <w:tc>
                          <w:tcPr>
                            <w:tcW w:w="1390" w:type="dxa"/>
                          </w:tcPr>
                          <w:p>
                            <w:pPr>
                              <w:pStyle w:val="9"/>
                              <w:spacing w:before="0" w:line="413" w:lineRule="exact"/>
                              <w:ind w:right="27"/>
                              <w:jc w:val="center"/>
                              <w:rPr>
                                <w:sz w:val="36"/>
                              </w:rPr>
                            </w:pPr>
                            <w:r>
                              <w:rPr>
                                <w:sz w:val="36"/>
                              </w:rPr>
                              <w:t>8</w:t>
                            </w:r>
                          </w:p>
                        </w:tc>
                        <w:tc>
                          <w:tcPr>
                            <w:tcW w:w="1390" w:type="dxa"/>
                          </w:tcPr>
                          <w:p>
                            <w:pPr>
                              <w:pStyle w:val="9"/>
                              <w:spacing w:before="0" w:line="413" w:lineRule="exact"/>
                              <w:ind w:right="47"/>
                              <w:jc w:val="center"/>
                              <w:rPr>
                                <w:sz w:val="36"/>
                              </w:rPr>
                            </w:pPr>
                            <w:r>
                              <w:rPr>
                                <w:sz w:val="36"/>
                              </w:rPr>
                              <w:t>9</w:t>
                            </w:r>
                          </w:p>
                        </w:tc>
                        <w:tc>
                          <w:tcPr>
                            <w:tcW w:w="950" w:type="dxa"/>
                          </w:tcPr>
                          <w:p>
                            <w:pPr>
                              <w:pStyle w:val="9"/>
                              <w:spacing w:before="0" w:line="413" w:lineRule="exact"/>
                              <w:ind w:right="47"/>
                              <w:jc w:val="right"/>
                              <w:rPr>
                                <w:sz w:val="36"/>
                              </w:rPr>
                            </w:pPr>
                            <w:r>
                              <w:rPr>
                                <w:sz w:val="36"/>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6" w:hRule="atLeast"/>
                        </w:trPr>
                        <w:tc>
                          <w:tcPr>
                            <w:tcW w:w="940" w:type="dxa"/>
                          </w:tcPr>
                          <w:p>
                            <w:pPr>
                              <w:pStyle w:val="9"/>
                              <w:spacing w:before="0" w:line="486" w:lineRule="exact"/>
                              <w:ind w:left="50"/>
                              <w:rPr>
                                <w:rFonts w:ascii="宋体" w:hAnsi="宋体"/>
                                <w:sz w:val="40"/>
                              </w:rPr>
                            </w:pPr>
                            <w:r>
                              <w:rPr>
                                <w:rFonts w:ascii="宋体" w:hAnsi="宋体"/>
                                <w:sz w:val="40"/>
                              </w:rPr>
                              <w:t>√</w:t>
                            </w:r>
                          </w:p>
                        </w:tc>
                        <w:tc>
                          <w:tcPr>
                            <w:tcW w:w="1390" w:type="dxa"/>
                          </w:tcPr>
                          <w:p>
                            <w:pPr>
                              <w:pStyle w:val="9"/>
                              <w:spacing w:before="0" w:line="486" w:lineRule="exact"/>
                              <w:ind w:right="9"/>
                              <w:jc w:val="center"/>
                              <w:rPr>
                                <w:rFonts w:ascii="宋体" w:hAnsi="宋体"/>
                                <w:sz w:val="40"/>
                              </w:rPr>
                            </w:pPr>
                            <w:r>
                              <w:rPr>
                                <w:rFonts w:ascii="宋体" w:hAnsi="宋体"/>
                                <w:sz w:val="40"/>
                              </w:rPr>
                              <w:t>×</w:t>
                            </w:r>
                          </w:p>
                        </w:tc>
                        <w:tc>
                          <w:tcPr>
                            <w:tcW w:w="1390" w:type="dxa"/>
                          </w:tcPr>
                          <w:p>
                            <w:pPr>
                              <w:pStyle w:val="9"/>
                              <w:spacing w:before="0" w:line="486" w:lineRule="exact"/>
                              <w:ind w:left="10"/>
                              <w:jc w:val="center"/>
                              <w:rPr>
                                <w:rFonts w:ascii="宋体" w:hAnsi="宋体"/>
                                <w:sz w:val="40"/>
                              </w:rPr>
                            </w:pPr>
                            <w:r>
                              <w:rPr>
                                <w:rFonts w:ascii="宋体" w:hAnsi="宋体"/>
                                <w:sz w:val="40"/>
                              </w:rPr>
                              <w:t>√</w:t>
                            </w:r>
                          </w:p>
                        </w:tc>
                        <w:tc>
                          <w:tcPr>
                            <w:tcW w:w="1390" w:type="dxa"/>
                          </w:tcPr>
                          <w:p>
                            <w:pPr>
                              <w:pStyle w:val="9"/>
                              <w:spacing w:before="0" w:line="486" w:lineRule="exact"/>
                              <w:ind w:right="9"/>
                              <w:jc w:val="center"/>
                              <w:rPr>
                                <w:rFonts w:ascii="宋体" w:hAnsi="宋体"/>
                                <w:sz w:val="40"/>
                              </w:rPr>
                            </w:pPr>
                            <w:r>
                              <w:rPr>
                                <w:rFonts w:ascii="宋体" w:hAnsi="宋体"/>
                                <w:sz w:val="40"/>
                              </w:rPr>
                              <w:t>√</w:t>
                            </w:r>
                          </w:p>
                        </w:tc>
                        <w:tc>
                          <w:tcPr>
                            <w:tcW w:w="950" w:type="dxa"/>
                          </w:tcPr>
                          <w:p>
                            <w:pPr>
                              <w:pStyle w:val="9"/>
                              <w:spacing w:before="0" w:line="486" w:lineRule="exact"/>
                              <w:ind w:right="49"/>
                              <w:jc w:val="right"/>
                              <w:rPr>
                                <w:rFonts w:ascii="宋体" w:hAnsi="宋体"/>
                                <w:sz w:val="40"/>
                              </w:rPr>
                            </w:pPr>
                            <w:r>
                              <w:rPr>
                                <w:rFonts w:ascii="宋体" w:hAnsi="宋体"/>
                                <w:sz w:val="40"/>
                              </w:rPr>
                              <w:t>√</w:t>
                            </w:r>
                          </w:p>
                        </w:tc>
                      </w:tr>
                    </w:tbl>
                    <w:p>
                      <w:pPr>
                        <w:pStyle w:val="4"/>
                        <w:ind w:left="0"/>
                      </w:pPr>
                    </w:p>
                  </w:txbxContent>
                </v:textbox>
              </v:shape>
            </w:pict>
          </mc:Fallback>
        </mc:AlternateContent>
      </w:r>
    </w:p>
    <w:p>
      <w:pPr>
        <w:tabs>
          <w:tab w:val="left" w:pos="5879"/>
          <w:tab w:val="left" w:pos="7659"/>
        </w:tabs>
        <w:spacing w:before="72"/>
        <w:ind w:left="380" w:right="0" w:firstLine="0"/>
        <w:jc w:val="left"/>
        <w:rPr>
          <w:sz w:val="30"/>
        </w:rPr>
      </w:pPr>
      <w:r>
        <w:rPr>
          <w:rFonts w:ascii="Arial" w:eastAsia="Arial"/>
          <w:spacing w:val="13"/>
          <w:sz w:val="30"/>
        </w:rPr>
        <w:t>1</w:t>
      </w:r>
      <w:r>
        <w:rPr>
          <w:spacing w:val="40"/>
          <w:sz w:val="30"/>
        </w:rPr>
        <w:t>、</w:t>
      </w:r>
      <w:r>
        <w:rPr>
          <w:rFonts w:ascii="Arial" w:eastAsia="Arial"/>
          <w:sz w:val="30"/>
        </w:rPr>
        <w:t xml:space="preserve">2014 </w:t>
      </w:r>
      <w:r>
        <w:rPr>
          <w:rFonts w:ascii="Arial" w:eastAsia="Arial"/>
          <w:spacing w:val="4"/>
          <w:sz w:val="30"/>
        </w:rPr>
        <w:t xml:space="preserve"> </w:t>
      </w:r>
      <w:r>
        <w:rPr>
          <w:sz w:val="30"/>
        </w:rPr>
        <w:t>年修改的《安全生产法》自</w:t>
      </w:r>
      <w:r>
        <w:rPr>
          <w:sz w:val="30"/>
        </w:rPr>
        <w:tab/>
      </w:r>
      <w:r>
        <w:rPr>
          <w:rFonts w:ascii="Arial" w:eastAsia="Arial"/>
          <w:sz w:val="30"/>
        </w:rPr>
        <w:t xml:space="preserve">2014 </w:t>
      </w:r>
      <w:r>
        <w:rPr>
          <w:rFonts w:ascii="Arial" w:eastAsia="Arial"/>
          <w:spacing w:val="5"/>
          <w:sz w:val="30"/>
        </w:rPr>
        <w:t xml:space="preserve"> </w:t>
      </w:r>
      <w:r>
        <w:rPr>
          <w:sz w:val="30"/>
        </w:rPr>
        <w:t>年（</w:t>
      </w:r>
      <w:r>
        <w:rPr>
          <w:sz w:val="30"/>
        </w:rPr>
        <w:tab/>
      </w:r>
      <w:r>
        <w:rPr>
          <w:rFonts w:ascii="Arial" w:eastAsia="Arial"/>
          <w:sz w:val="30"/>
        </w:rPr>
        <w:t>c</w:t>
      </w:r>
      <w:r>
        <w:rPr>
          <w:rFonts w:ascii="Arial" w:eastAsia="Arial"/>
          <w:spacing w:val="23"/>
          <w:sz w:val="30"/>
        </w:rPr>
        <w:t xml:space="preserve"> </w:t>
      </w:r>
      <w:r>
        <w:rPr>
          <w:sz w:val="30"/>
        </w:rPr>
        <w:t>）起施行。</w:t>
      </w:r>
    </w:p>
    <w:p>
      <w:pPr>
        <w:tabs>
          <w:tab w:val="left" w:pos="2946"/>
          <w:tab w:val="left" w:pos="3990"/>
          <w:tab w:val="left" w:pos="5173"/>
          <w:tab w:val="left" w:pos="7633"/>
          <w:tab w:val="left" w:pos="9359"/>
        </w:tabs>
        <w:spacing w:before="296" w:line="417" w:lineRule="auto"/>
        <w:ind w:left="380" w:right="5199" w:firstLine="0"/>
        <w:jc w:val="left"/>
        <w:rPr>
          <w:sz w:val="30"/>
        </w:rPr>
      </w:pPr>
      <w:r>
        <w:rPr>
          <w:rFonts w:ascii="Arial" w:eastAsia="Arial"/>
          <w:spacing w:val="19"/>
          <w:sz w:val="30"/>
        </w:rPr>
        <w:t>A</w:t>
      </w:r>
      <w:r>
        <w:rPr>
          <w:spacing w:val="40"/>
          <w:sz w:val="30"/>
        </w:rPr>
        <w:t>、</w:t>
      </w:r>
      <w:r>
        <w:rPr>
          <w:rFonts w:ascii="Arial" w:eastAsia="Arial"/>
          <w:sz w:val="30"/>
        </w:rPr>
        <w:t>8</w:t>
      </w:r>
      <w:r>
        <w:rPr>
          <w:rFonts w:ascii="Arial" w:eastAsia="Arial"/>
          <w:spacing w:val="28"/>
          <w:sz w:val="30"/>
        </w:rPr>
        <w:t xml:space="preserve"> </w:t>
      </w:r>
      <w:r>
        <w:rPr>
          <w:sz w:val="30"/>
        </w:rPr>
        <w:t>月</w:t>
      </w:r>
      <w:r>
        <w:rPr>
          <w:spacing w:val="-30"/>
          <w:sz w:val="30"/>
        </w:rPr>
        <w:t xml:space="preserve"> </w:t>
      </w:r>
      <w:r>
        <w:rPr>
          <w:rFonts w:ascii="Arial" w:eastAsia="Arial"/>
          <w:sz w:val="30"/>
        </w:rPr>
        <w:t>31</w:t>
      </w:r>
      <w:r>
        <w:rPr>
          <w:rFonts w:ascii="Arial" w:eastAsia="Arial"/>
          <w:spacing w:val="42"/>
          <w:sz w:val="30"/>
        </w:rPr>
        <w:t xml:space="preserve"> </w:t>
      </w:r>
      <w:r>
        <w:rPr>
          <w:sz w:val="30"/>
        </w:rPr>
        <w:t>日</w:t>
      </w:r>
      <w:r>
        <w:rPr>
          <w:sz w:val="30"/>
        </w:rPr>
        <w:tab/>
      </w:r>
      <w:r>
        <w:rPr>
          <w:rFonts w:ascii="Arial" w:eastAsia="Arial"/>
          <w:sz w:val="30"/>
        </w:rPr>
        <w:t>B</w:t>
      </w:r>
      <w:r>
        <w:rPr>
          <w:rFonts w:ascii="Arial" w:eastAsia="Arial"/>
          <w:spacing w:val="-31"/>
          <w:sz w:val="30"/>
        </w:rPr>
        <w:t xml:space="preserve"> </w:t>
      </w:r>
      <w:r>
        <w:rPr>
          <w:spacing w:val="40"/>
          <w:sz w:val="30"/>
        </w:rPr>
        <w:t>、</w:t>
      </w:r>
      <w:r>
        <w:rPr>
          <w:rFonts w:ascii="Arial" w:eastAsia="Arial"/>
          <w:sz w:val="30"/>
        </w:rPr>
        <w:t>9</w:t>
      </w:r>
      <w:r>
        <w:rPr>
          <w:rFonts w:ascii="Arial" w:eastAsia="Arial"/>
          <w:spacing w:val="29"/>
          <w:sz w:val="30"/>
        </w:rPr>
        <w:t xml:space="preserve"> </w:t>
      </w:r>
      <w:r>
        <w:rPr>
          <w:sz w:val="30"/>
        </w:rPr>
        <w:t>月</w:t>
      </w:r>
      <w:r>
        <w:rPr>
          <w:spacing w:val="-50"/>
          <w:sz w:val="30"/>
        </w:rPr>
        <w:t xml:space="preserve"> </w:t>
      </w:r>
      <w:r>
        <w:rPr>
          <w:rFonts w:ascii="Arial" w:eastAsia="Arial"/>
          <w:sz w:val="30"/>
        </w:rPr>
        <w:t>1</w:t>
      </w:r>
      <w:r>
        <w:rPr>
          <w:rFonts w:ascii="Arial" w:eastAsia="Arial"/>
          <w:spacing w:val="29"/>
          <w:sz w:val="30"/>
        </w:rPr>
        <w:t xml:space="preserve"> </w:t>
      </w:r>
      <w:r>
        <w:rPr>
          <w:sz w:val="30"/>
        </w:rPr>
        <w:t>日</w:t>
      </w:r>
      <w:r>
        <w:rPr>
          <w:sz w:val="30"/>
        </w:rPr>
        <w:tab/>
      </w:r>
      <w:r>
        <w:rPr>
          <w:rFonts w:ascii="Arial" w:eastAsia="Arial"/>
          <w:sz w:val="30"/>
        </w:rPr>
        <w:t>C</w:t>
      </w:r>
      <w:r>
        <w:rPr>
          <w:rFonts w:ascii="Arial" w:eastAsia="Arial"/>
          <w:spacing w:val="6"/>
          <w:sz w:val="30"/>
        </w:rPr>
        <w:t xml:space="preserve"> </w:t>
      </w:r>
      <w:r>
        <w:rPr>
          <w:spacing w:val="40"/>
          <w:sz w:val="30"/>
        </w:rPr>
        <w:t>、</w:t>
      </w:r>
      <w:r>
        <w:rPr>
          <w:rFonts w:ascii="Arial" w:eastAsia="Arial"/>
          <w:sz w:val="30"/>
        </w:rPr>
        <w:t>12</w:t>
      </w:r>
      <w:r>
        <w:rPr>
          <w:rFonts w:ascii="Arial" w:eastAsia="Arial"/>
          <w:spacing w:val="23"/>
          <w:sz w:val="30"/>
        </w:rPr>
        <w:t xml:space="preserve"> </w:t>
      </w:r>
      <w:r>
        <w:rPr>
          <w:sz w:val="30"/>
        </w:rPr>
        <w:t>月</w:t>
      </w:r>
      <w:r>
        <w:rPr>
          <w:spacing w:val="-10"/>
          <w:sz w:val="30"/>
        </w:rPr>
        <w:t xml:space="preserve"> </w:t>
      </w:r>
      <w:r>
        <w:rPr>
          <w:rFonts w:ascii="Arial" w:eastAsia="Arial"/>
          <w:sz w:val="30"/>
        </w:rPr>
        <w:t>1</w:t>
      </w:r>
      <w:r>
        <w:rPr>
          <w:rFonts w:ascii="Arial" w:eastAsia="Arial"/>
          <w:spacing w:val="9"/>
          <w:sz w:val="30"/>
        </w:rPr>
        <w:t xml:space="preserve"> </w:t>
      </w:r>
      <w:r>
        <w:rPr>
          <w:sz w:val="30"/>
        </w:rPr>
        <w:t>日</w:t>
      </w:r>
      <w:r>
        <w:rPr>
          <w:sz w:val="30"/>
        </w:rPr>
        <w:tab/>
      </w:r>
      <w:r>
        <w:rPr>
          <w:rFonts w:ascii="Arial" w:eastAsia="Arial"/>
          <w:sz w:val="30"/>
        </w:rPr>
        <w:t xml:space="preserve">D </w:t>
      </w:r>
      <w:r>
        <w:rPr>
          <w:spacing w:val="40"/>
          <w:sz w:val="30"/>
        </w:rPr>
        <w:t xml:space="preserve">、 </w:t>
      </w:r>
      <w:r>
        <w:rPr>
          <w:rFonts w:ascii="Arial" w:eastAsia="Arial"/>
          <w:sz w:val="30"/>
        </w:rPr>
        <w:t xml:space="preserve">12  </w:t>
      </w:r>
      <w:r>
        <w:rPr>
          <w:sz w:val="30"/>
        </w:rPr>
        <w:t xml:space="preserve">月 </w:t>
      </w:r>
      <w:r>
        <w:rPr>
          <w:rFonts w:ascii="Arial" w:eastAsia="Arial"/>
          <w:sz w:val="30"/>
        </w:rPr>
        <w:t>31</w:t>
      </w:r>
      <w:r>
        <w:rPr>
          <w:rFonts w:ascii="Arial" w:eastAsia="Arial"/>
          <w:spacing w:val="30"/>
          <w:sz w:val="30"/>
        </w:rPr>
        <w:t xml:space="preserve"> </w:t>
      </w:r>
      <w:r>
        <w:rPr>
          <w:sz w:val="30"/>
        </w:rPr>
        <w:t>日</w:t>
      </w:r>
      <w:r>
        <w:rPr>
          <w:rFonts w:ascii="Arial" w:eastAsia="Arial"/>
          <w:spacing w:val="13"/>
          <w:sz w:val="30"/>
        </w:rPr>
        <w:t>2</w:t>
      </w:r>
      <w:r>
        <w:rPr>
          <w:sz w:val="30"/>
        </w:rPr>
        <w:t>、关于《安全生产法》的立法目的，下列表述中不准确的是</w:t>
      </w:r>
      <w:r>
        <w:rPr>
          <w:sz w:val="30"/>
        </w:rPr>
        <w:tab/>
      </w:r>
      <w:r>
        <w:rPr>
          <w:rFonts w:ascii="Arial" w:eastAsia="Arial"/>
          <w:sz w:val="30"/>
        </w:rPr>
        <w:t>( d )</w:t>
      </w:r>
      <w:r>
        <w:rPr>
          <w:rFonts w:ascii="Arial" w:eastAsia="Arial"/>
          <w:spacing w:val="62"/>
          <w:sz w:val="30"/>
        </w:rPr>
        <w:t xml:space="preserve"> </w:t>
      </w:r>
      <w:r>
        <w:rPr>
          <w:spacing w:val="-17"/>
          <w:sz w:val="30"/>
        </w:rPr>
        <w:t>。</w:t>
      </w:r>
      <w:r>
        <w:rPr>
          <w:rFonts w:ascii="Arial" w:eastAsia="Arial"/>
          <w:spacing w:val="16"/>
          <w:sz w:val="30"/>
        </w:rPr>
        <w:t>A</w:t>
      </w:r>
      <w:r>
        <w:rPr>
          <w:sz w:val="30"/>
        </w:rPr>
        <w:t>、加强安全生产工作</w:t>
      </w:r>
      <w:r>
        <w:rPr>
          <w:sz w:val="30"/>
        </w:rPr>
        <w:tab/>
      </w:r>
      <w:r>
        <w:rPr>
          <w:rFonts w:ascii="Arial" w:eastAsia="Arial"/>
          <w:sz w:val="30"/>
        </w:rPr>
        <w:t>B</w:t>
      </w:r>
      <w:r>
        <w:rPr>
          <w:rFonts w:ascii="Arial" w:eastAsia="Arial"/>
          <w:spacing w:val="-18"/>
          <w:sz w:val="30"/>
        </w:rPr>
        <w:t xml:space="preserve"> </w:t>
      </w:r>
      <w:r>
        <w:rPr>
          <w:sz w:val="30"/>
        </w:rPr>
        <w:t>、防止和减少生产安全事故</w:t>
      </w:r>
    </w:p>
    <w:p>
      <w:pPr>
        <w:tabs>
          <w:tab w:val="left" w:pos="6127"/>
        </w:tabs>
        <w:spacing w:before="33"/>
        <w:ind w:left="463" w:right="0" w:firstLine="0"/>
        <w:jc w:val="left"/>
        <w:rPr>
          <w:sz w:val="30"/>
        </w:rPr>
      </w:pPr>
      <w:r>
        <w:rPr>
          <w:rFonts w:ascii="Arial" w:eastAsia="Arial"/>
          <w:spacing w:val="19"/>
          <w:sz w:val="30"/>
        </w:rPr>
        <w:t>C</w:t>
      </w:r>
      <w:r>
        <w:rPr>
          <w:sz w:val="30"/>
        </w:rPr>
        <w:t>、保障人民群众生命和财产安全</w:t>
      </w:r>
      <w:r>
        <w:rPr>
          <w:sz w:val="30"/>
        </w:rPr>
        <w:tab/>
      </w:r>
      <w:r>
        <w:rPr>
          <w:rFonts w:ascii="Arial" w:eastAsia="Arial"/>
          <w:sz w:val="30"/>
        </w:rPr>
        <w:t>D</w:t>
      </w:r>
      <w:r>
        <w:rPr>
          <w:rFonts w:ascii="Arial" w:eastAsia="Arial"/>
          <w:spacing w:val="12"/>
          <w:sz w:val="30"/>
        </w:rPr>
        <w:t xml:space="preserve"> </w:t>
      </w:r>
      <w:r>
        <w:rPr>
          <w:sz w:val="30"/>
        </w:rPr>
        <w:t>、提升经济发展速度</w:t>
      </w:r>
    </w:p>
    <w:p>
      <w:pPr>
        <w:tabs>
          <w:tab w:val="left" w:pos="3703"/>
          <w:tab w:val="left" w:pos="8783"/>
        </w:tabs>
        <w:spacing w:before="276" w:line="424" w:lineRule="auto"/>
        <w:ind w:left="380" w:right="4479" w:firstLine="0"/>
        <w:jc w:val="left"/>
        <w:rPr>
          <w:sz w:val="30"/>
        </w:rPr>
      </w:pPr>
      <w:r>
        <w:rPr>
          <w:rFonts w:ascii="Arial" w:eastAsia="Arial"/>
          <w:spacing w:val="13"/>
          <w:sz w:val="30"/>
        </w:rPr>
        <w:t>3</w:t>
      </w:r>
      <w:r>
        <w:rPr>
          <w:sz w:val="30"/>
        </w:rPr>
        <w:t>、《中华人民共和国安全生产法》规定，强化和落实（</w:t>
      </w:r>
      <w:r>
        <w:rPr>
          <w:sz w:val="30"/>
        </w:rPr>
        <w:tab/>
      </w:r>
      <w:r>
        <w:rPr>
          <w:rFonts w:ascii="Arial" w:eastAsia="Arial"/>
          <w:spacing w:val="4"/>
          <w:sz w:val="30"/>
        </w:rPr>
        <w:t>d</w:t>
      </w:r>
      <w:r>
        <w:rPr>
          <w:spacing w:val="4"/>
          <w:sz w:val="30"/>
        </w:rPr>
        <w:t>）</w:t>
      </w:r>
      <w:r>
        <w:rPr>
          <w:sz w:val="30"/>
        </w:rPr>
        <w:t>的主体责任</w:t>
      </w:r>
      <w:r>
        <w:rPr>
          <w:spacing w:val="-18"/>
          <w:sz w:val="30"/>
        </w:rPr>
        <w:t>。</w:t>
      </w:r>
      <w:r>
        <w:rPr>
          <w:rFonts w:ascii="Arial" w:eastAsia="Arial"/>
          <w:spacing w:val="19"/>
          <w:sz w:val="30"/>
        </w:rPr>
        <w:t>A</w:t>
      </w:r>
      <w:r>
        <w:rPr>
          <w:sz w:val="30"/>
        </w:rPr>
        <w:t>、国家</w:t>
      </w:r>
      <w:r>
        <w:rPr>
          <w:spacing w:val="33"/>
          <w:sz w:val="30"/>
        </w:rPr>
        <w:t xml:space="preserve"> </w:t>
      </w:r>
      <w:r>
        <w:rPr>
          <w:rFonts w:ascii="Arial" w:eastAsia="Arial"/>
          <w:sz w:val="30"/>
        </w:rPr>
        <w:t>B</w:t>
      </w:r>
      <w:r>
        <w:rPr>
          <w:rFonts w:ascii="Arial" w:eastAsia="Arial"/>
          <w:spacing w:val="-27"/>
          <w:sz w:val="30"/>
        </w:rPr>
        <w:t xml:space="preserve"> </w:t>
      </w:r>
      <w:r>
        <w:rPr>
          <w:sz w:val="30"/>
        </w:rPr>
        <w:t>、地方政府</w:t>
      </w:r>
      <w:r>
        <w:rPr>
          <w:sz w:val="30"/>
        </w:rPr>
        <w:tab/>
      </w:r>
      <w:r>
        <w:rPr>
          <w:rFonts w:ascii="Arial" w:eastAsia="Arial"/>
          <w:sz w:val="30"/>
        </w:rPr>
        <w:t>C</w:t>
      </w:r>
      <w:r>
        <w:rPr>
          <w:rFonts w:ascii="Arial" w:eastAsia="Arial"/>
          <w:spacing w:val="-44"/>
          <w:sz w:val="30"/>
        </w:rPr>
        <w:t xml:space="preserve"> </w:t>
      </w:r>
      <w:r>
        <w:rPr>
          <w:sz w:val="30"/>
        </w:rPr>
        <w:t>、企业</w:t>
      </w:r>
      <w:r>
        <w:rPr>
          <w:spacing w:val="53"/>
          <w:sz w:val="30"/>
        </w:rPr>
        <w:t xml:space="preserve"> </w:t>
      </w:r>
      <w:r>
        <w:rPr>
          <w:rFonts w:ascii="Arial" w:eastAsia="Arial"/>
          <w:sz w:val="30"/>
        </w:rPr>
        <w:t>D</w:t>
      </w:r>
      <w:r>
        <w:rPr>
          <w:rFonts w:ascii="Arial" w:eastAsia="Arial"/>
          <w:spacing w:val="-44"/>
          <w:sz w:val="30"/>
        </w:rPr>
        <w:t xml:space="preserve"> </w:t>
      </w:r>
      <w:r>
        <w:rPr>
          <w:sz w:val="30"/>
        </w:rPr>
        <w:t>、生产经营单位</w:t>
      </w:r>
    </w:p>
    <w:p>
      <w:pPr>
        <w:tabs>
          <w:tab w:val="left" w:pos="6999"/>
          <w:tab w:val="left" w:pos="7359"/>
          <w:tab w:val="left" w:pos="7803"/>
        </w:tabs>
        <w:spacing w:before="0" w:line="364" w:lineRule="exact"/>
        <w:ind w:left="380" w:right="0" w:firstLine="0"/>
        <w:jc w:val="left"/>
        <w:rPr>
          <w:sz w:val="30"/>
        </w:rPr>
      </w:pPr>
      <w:r>
        <w:rPr>
          <w:rFonts w:ascii="Arial" w:eastAsia="Arial"/>
          <w:spacing w:val="13"/>
          <w:sz w:val="30"/>
        </w:rPr>
        <w:t>4</w:t>
      </w:r>
      <w:r>
        <w:rPr>
          <w:sz w:val="30"/>
        </w:rPr>
        <w:t>、关于安全生产工作机制，不正确的表述是</w:t>
      </w:r>
      <w:r>
        <w:rPr>
          <w:sz w:val="30"/>
        </w:rPr>
        <w:tab/>
      </w:r>
      <w:r>
        <w:rPr>
          <w:rFonts w:ascii="Arial" w:eastAsia="Arial"/>
          <w:sz w:val="30"/>
        </w:rPr>
        <w:t>(</w:t>
      </w:r>
      <w:r>
        <w:rPr>
          <w:rFonts w:ascii="Arial" w:eastAsia="Arial"/>
          <w:sz w:val="30"/>
        </w:rPr>
        <w:tab/>
      </w:r>
      <w:r>
        <w:rPr>
          <w:rFonts w:ascii="Arial" w:eastAsia="Arial"/>
          <w:sz w:val="30"/>
        </w:rPr>
        <w:t>a</w:t>
      </w:r>
      <w:r>
        <w:rPr>
          <w:rFonts w:ascii="Arial" w:eastAsia="Arial"/>
          <w:sz w:val="30"/>
        </w:rPr>
        <w:tab/>
      </w:r>
      <w:r>
        <w:rPr>
          <w:rFonts w:ascii="Arial" w:eastAsia="Arial"/>
          <w:spacing w:val="16"/>
          <w:sz w:val="30"/>
        </w:rPr>
        <w:t>)</w:t>
      </w:r>
      <w:r>
        <w:rPr>
          <w:sz w:val="30"/>
        </w:rPr>
        <w:t>。</w:t>
      </w:r>
    </w:p>
    <w:p>
      <w:pPr>
        <w:tabs>
          <w:tab w:val="left" w:pos="2713"/>
          <w:tab w:val="left" w:pos="4930"/>
          <w:tab w:val="left" w:pos="7130"/>
        </w:tabs>
        <w:spacing w:before="316"/>
        <w:ind w:left="463" w:right="0" w:firstLine="0"/>
        <w:jc w:val="left"/>
        <w:rPr>
          <w:sz w:val="30"/>
        </w:rPr>
      </w:pPr>
      <w:r>
        <w:rPr>
          <w:rFonts w:ascii="Arial" w:eastAsia="Arial"/>
          <w:spacing w:val="16"/>
          <w:sz w:val="30"/>
        </w:rPr>
        <w:t>A</w:t>
      </w:r>
      <w:r>
        <w:rPr>
          <w:sz w:val="30"/>
        </w:rPr>
        <w:t>、政府负责</w:t>
      </w:r>
      <w:r>
        <w:rPr>
          <w:sz w:val="30"/>
        </w:rPr>
        <w:tab/>
      </w:r>
      <w:r>
        <w:rPr>
          <w:rFonts w:ascii="Arial" w:eastAsia="Arial"/>
          <w:sz w:val="30"/>
        </w:rPr>
        <w:t>B</w:t>
      </w:r>
      <w:r>
        <w:rPr>
          <w:rFonts w:ascii="Arial" w:eastAsia="Arial"/>
          <w:spacing w:val="-18"/>
          <w:sz w:val="30"/>
        </w:rPr>
        <w:t xml:space="preserve"> </w:t>
      </w:r>
      <w:r>
        <w:rPr>
          <w:sz w:val="30"/>
        </w:rPr>
        <w:t>、职工参与</w:t>
      </w:r>
      <w:r>
        <w:rPr>
          <w:sz w:val="30"/>
        </w:rPr>
        <w:tab/>
      </w:r>
      <w:r>
        <w:rPr>
          <w:rFonts w:ascii="Arial" w:eastAsia="Arial"/>
          <w:sz w:val="30"/>
        </w:rPr>
        <w:t>C</w:t>
      </w:r>
      <w:r>
        <w:rPr>
          <w:rFonts w:ascii="Arial" w:eastAsia="Arial"/>
          <w:spacing w:val="-11"/>
          <w:sz w:val="30"/>
        </w:rPr>
        <w:t xml:space="preserve"> </w:t>
      </w:r>
      <w:r>
        <w:rPr>
          <w:sz w:val="30"/>
        </w:rPr>
        <w:t>、行业自律</w:t>
      </w:r>
      <w:r>
        <w:rPr>
          <w:sz w:val="30"/>
        </w:rPr>
        <w:tab/>
      </w:r>
      <w:r>
        <w:rPr>
          <w:rFonts w:ascii="Arial" w:eastAsia="Arial"/>
          <w:sz w:val="30"/>
        </w:rPr>
        <w:t>D</w:t>
      </w:r>
      <w:r>
        <w:rPr>
          <w:rFonts w:ascii="Arial" w:eastAsia="Arial"/>
          <w:spacing w:val="-11"/>
          <w:sz w:val="30"/>
        </w:rPr>
        <w:t xml:space="preserve"> </w:t>
      </w:r>
      <w:r>
        <w:rPr>
          <w:sz w:val="30"/>
        </w:rPr>
        <w:t>、社会监督</w:t>
      </w:r>
    </w:p>
    <w:p>
      <w:pPr>
        <w:tabs>
          <w:tab w:val="left" w:pos="12119"/>
        </w:tabs>
        <w:spacing w:before="275" w:line="412" w:lineRule="auto"/>
        <w:ind w:left="380" w:right="1939" w:firstLine="83"/>
        <w:jc w:val="left"/>
        <w:rPr>
          <w:sz w:val="30"/>
        </w:rPr>
      </w:pPr>
      <w:r>
        <w:rPr>
          <w:rFonts w:ascii="Arial" w:eastAsia="Arial"/>
          <w:sz w:val="30"/>
        </w:rPr>
        <w:t>5</w:t>
      </w:r>
      <w:r>
        <w:rPr>
          <w:rFonts w:ascii="Arial" w:eastAsia="Arial"/>
          <w:spacing w:val="-54"/>
          <w:sz w:val="30"/>
        </w:rPr>
        <w:t xml:space="preserve"> </w:t>
      </w:r>
      <w:r>
        <w:rPr>
          <w:sz w:val="30"/>
        </w:rPr>
        <w:t>、新《安全生产法》规定，特种作业人员必须经专门的安全作业培训，取得（</w:t>
      </w:r>
      <w:r>
        <w:rPr>
          <w:sz w:val="30"/>
        </w:rPr>
        <w:tab/>
      </w:r>
      <w:r>
        <w:rPr>
          <w:rFonts w:ascii="Arial" w:eastAsia="Arial"/>
          <w:sz w:val="30"/>
        </w:rPr>
        <w:t>a</w:t>
      </w:r>
      <w:r>
        <w:rPr>
          <w:rFonts w:ascii="Arial" w:eastAsia="Arial"/>
          <w:spacing w:val="29"/>
          <w:sz w:val="30"/>
        </w:rPr>
        <w:t xml:space="preserve"> </w:t>
      </w:r>
      <w:r>
        <w:rPr>
          <w:sz w:val="30"/>
        </w:rPr>
        <w:t>），方</w:t>
      </w:r>
      <w:r>
        <w:rPr>
          <w:spacing w:val="-18"/>
          <w:sz w:val="30"/>
        </w:rPr>
        <w:t>可</w:t>
      </w:r>
      <w:r>
        <w:rPr>
          <w:sz w:val="30"/>
        </w:rPr>
        <w:t>上岗作业。</w:t>
      </w:r>
    </w:p>
    <w:p>
      <w:pPr>
        <w:tabs>
          <w:tab w:val="left" w:pos="2383"/>
        </w:tabs>
        <w:spacing w:before="38"/>
        <w:ind w:left="380" w:right="0" w:firstLine="0"/>
        <w:jc w:val="left"/>
        <w:rPr>
          <w:sz w:val="30"/>
        </w:rPr>
      </w:pPr>
      <w:r>
        <w:rPr>
          <w:rFonts w:ascii="Arial" w:eastAsia="Arial"/>
          <w:spacing w:val="19"/>
          <w:sz w:val="30"/>
        </w:rPr>
        <w:t>A</w:t>
      </w:r>
      <w:r>
        <w:rPr>
          <w:sz w:val="30"/>
        </w:rPr>
        <w:t>、相应资格</w:t>
      </w:r>
      <w:r>
        <w:rPr>
          <w:sz w:val="30"/>
        </w:rPr>
        <w:tab/>
      </w:r>
      <w:r>
        <w:rPr>
          <w:rFonts w:ascii="Arial" w:eastAsia="Arial"/>
          <w:spacing w:val="36"/>
          <w:sz w:val="30"/>
        </w:rPr>
        <w:t>B</w:t>
      </w:r>
      <w:r>
        <w:rPr>
          <w:sz w:val="30"/>
        </w:rPr>
        <w:t>、许可</w:t>
      </w:r>
      <w:r>
        <w:rPr>
          <w:spacing w:val="33"/>
          <w:sz w:val="30"/>
        </w:rPr>
        <w:t xml:space="preserve"> </w:t>
      </w:r>
      <w:r>
        <w:rPr>
          <w:rFonts w:ascii="Arial" w:eastAsia="Arial"/>
          <w:sz w:val="30"/>
        </w:rPr>
        <w:t>C</w:t>
      </w:r>
      <w:r>
        <w:rPr>
          <w:rFonts w:ascii="Arial" w:eastAsia="Arial"/>
          <w:spacing w:val="-44"/>
          <w:sz w:val="30"/>
        </w:rPr>
        <w:t xml:space="preserve"> </w:t>
      </w:r>
      <w:r>
        <w:rPr>
          <w:sz w:val="30"/>
        </w:rPr>
        <w:t>、安全</w:t>
      </w:r>
      <w:r>
        <w:rPr>
          <w:spacing w:val="53"/>
          <w:sz w:val="30"/>
        </w:rPr>
        <w:t xml:space="preserve"> </w:t>
      </w:r>
      <w:r>
        <w:rPr>
          <w:rFonts w:ascii="Arial" w:eastAsia="Arial"/>
          <w:sz w:val="30"/>
        </w:rPr>
        <w:t>D</w:t>
      </w:r>
      <w:r>
        <w:rPr>
          <w:rFonts w:ascii="Arial" w:eastAsia="Arial"/>
          <w:spacing w:val="-44"/>
          <w:sz w:val="30"/>
        </w:rPr>
        <w:t xml:space="preserve"> </w:t>
      </w:r>
      <w:r>
        <w:rPr>
          <w:sz w:val="30"/>
        </w:rPr>
        <w:t>、资质证书</w:t>
      </w:r>
    </w:p>
    <w:p>
      <w:pPr>
        <w:spacing w:after="0"/>
        <w:jc w:val="left"/>
        <w:rPr>
          <w:sz w:val="30"/>
        </w:rPr>
        <w:sectPr>
          <w:type w:val="continuous"/>
          <w:pgSz w:w="19120" w:h="27060"/>
          <w:pgMar w:top="2520" w:right="1080" w:bottom="280" w:left="2500" w:header="720" w:footer="720" w:gutter="0"/>
          <w:cols w:space="720" w:num="1"/>
        </w:sectPr>
      </w:pPr>
    </w:p>
    <w:p>
      <w:pPr>
        <w:pStyle w:val="4"/>
        <w:spacing w:before="5"/>
        <w:ind w:left="0"/>
        <w:rPr>
          <w:sz w:val="8"/>
        </w:rPr>
      </w:pPr>
    </w:p>
    <w:p>
      <w:pPr>
        <w:tabs>
          <w:tab w:val="left" w:pos="2466"/>
          <w:tab w:val="left" w:pos="5246"/>
          <w:tab w:val="left" w:pos="8046"/>
          <w:tab w:val="left" w:pos="12059"/>
        </w:tabs>
        <w:spacing w:before="72" w:line="424" w:lineRule="auto"/>
        <w:ind w:left="380" w:right="2679" w:firstLine="0"/>
        <w:jc w:val="left"/>
        <w:rPr>
          <w:sz w:val="30"/>
        </w:rPr>
      </w:pPr>
      <w:r>
        <w:drawing>
          <wp:anchor distT="0" distB="0" distL="0" distR="0" simplePos="0" relativeHeight="251665408" behindDoc="1" locked="0" layoutInCell="1" allowOverlap="1">
            <wp:simplePos x="0" y="0"/>
            <wp:positionH relativeFrom="page">
              <wp:posOffset>1811020</wp:posOffset>
            </wp:positionH>
            <wp:positionV relativeFrom="paragraph">
              <wp:posOffset>-65405</wp:posOffset>
            </wp:positionV>
            <wp:extent cx="8499475" cy="13654405"/>
            <wp:effectExtent l="0" t="0" r="0" b="0"/>
            <wp:wrapNone/>
            <wp:docPr id="1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9.png"/>
                    <pic:cNvPicPr>
                      <a:picLocks noChangeAspect="1"/>
                    </pic:cNvPicPr>
                  </pic:nvPicPr>
                  <pic:blipFill>
                    <a:blip r:embed="rId14" cstate="print"/>
                    <a:stretch>
                      <a:fillRect/>
                    </a:stretch>
                  </pic:blipFill>
                  <pic:spPr>
                    <a:xfrm>
                      <a:off x="0" y="0"/>
                      <a:ext cx="8499333" cy="13654666"/>
                    </a:xfrm>
                    <a:prstGeom prst="rect">
                      <a:avLst/>
                    </a:prstGeom>
                  </pic:spPr>
                </pic:pic>
              </a:graphicData>
            </a:graphic>
          </wp:anchor>
        </w:drawing>
      </w:r>
      <w:r>
        <w:rPr>
          <w:rFonts w:ascii="Arial" w:eastAsia="Arial"/>
          <w:spacing w:val="13"/>
          <w:sz w:val="30"/>
        </w:rPr>
        <w:t>6</w:t>
      </w:r>
      <w:r>
        <w:rPr>
          <w:sz w:val="30"/>
        </w:rPr>
        <w:t>、《安全生产法》规定，生产经营单位的主要负责人对本单位安全生产工作（</w:t>
      </w:r>
      <w:r>
        <w:rPr>
          <w:sz w:val="30"/>
        </w:rPr>
        <w:tab/>
      </w:r>
      <w:r>
        <w:rPr>
          <w:rFonts w:ascii="Arial" w:eastAsia="Arial"/>
          <w:spacing w:val="16"/>
          <w:sz w:val="30"/>
        </w:rPr>
        <w:t>a</w:t>
      </w:r>
      <w:r>
        <w:rPr>
          <w:spacing w:val="16"/>
          <w:sz w:val="30"/>
        </w:rPr>
        <w:t>）</w:t>
      </w:r>
      <w:r>
        <w:rPr>
          <w:spacing w:val="-18"/>
          <w:sz w:val="30"/>
        </w:rPr>
        <w:t>。</w:t>
      </w:r>
      <w:r>
        <w:rPr>
          <w:rFonts w:ascii="Arial" w:eastAsia="Arial"/>
          <w:spacing w:val="19"/>
          <w:sz w:val="30"/>
        </w:rPr>
        <w:t>A</w:t>
      </w:r>
      <w:r>
        <w:rPr>
          <w:sz w:val="30"/>
        </w:rPr>
        <w:t>、全面负责</w:t>
      </w:r>
      <w:r>
        <w:rPr>
          <w:sz w:val="30"/>
        </w:rPr>
        <w:tab/>
      </w:r>
      <w:r>
        <w:rPr>
          <w:rFonts w:ascii="Arial" w:eastAsia="Arial"/>
          <w:spacing w:val="33"/>
          <w:sz w:val="30"/>
        </w:rPr>
        <w:t>B</w:t>
      </w:r>
      <w:r>
        <w:rPr>
          <w:sz w:val="30"/>
        </w:rPr>
        <w:t>、负责监督检查</w:t>
      </w:r>
      <w:r>
        <w:rPr>
          <w:sz w:val="30"/>
        </w:rPr>
        <w:tab/>
      </w:r>
      <w:r>
        <w:rPr>
          <w:rFonts w:ascii="Arial" w:eastAsia="Arial"/>
          <w:sz w:val="30"/>
        </w:rPr>
        <w:t>C</w:t>
      </w:r>
      <w:r>
        <w:rPr>
          <w:rFonts w:ascii="Arial" w:eastAsia="Arial"/>
          <w:spacing w:val="-27"/>
          <w:sz w:val="30"/>
        </w:rPr>
        <w:t xml:space="preserve"> </w:t>
      </w:r>
      <w:r>
        <w:rPr>
          <w:sz w:val="30"/>
        </w:rPr>
        <w:t>、负责日常检查</w:t>
      </w:r>
      <w:r>
        <w:rPr>
          <w:sz w:val="30"/>
        </w:rPr>
        <w:tab/>
      </w:r>
      <w:r>
        <w:rPr>
          <w:rFonts w:ascii="Arial" w:eastAsia="Arial"/>
          <w:spacing w:val="36"/>
          <w:sz w:val="30"/>
        </w:rPr>
        <w:t>D</w:t>
      </w:r>
      <w:r>
        <w:rPr>
          <w:sz w:val="30"/>
        </w:rPr>
        <w:t>、负责指挥作业</w:t>
      </w:r>
    </w:p>
    <w:p>
      <w:pPr>
        <w:tabs>
          <w:tab w:val="left" w:pos="11399"/>
        </w:tabs>
        <w:spacing w:before="0" w:line="384" w:lineRule="exact"/>
        <w:ind w:left="380" w:right="0" w:firstLine="0"/>
        <w:jc w:val="left"/>
        <w:rPr>
          <w:sz w:val="30"/>
        </w:rPr>
      </w:pPr>
      <w:r>
        <w:rPr>
          <w:rFonts w:ascii="Arial" w:eastAsia="Arial"/>
          <w:spacing w:val="13"/>
          <w:sz w:val="30"/>
        </w:rPr>
        <w:t>7</w:t>
      </w:r>
      <w:r>
        <w:rPr>
          <w:sz w:val="30"/>
        </w:rPr>
        <w:t>、有关生产经营单位应当按照规定提取和使用安全生产费用，专门用于（</w:t>
      </w:r>
      <w:r>
        <w:rPr>
          <w:sz w:val="30"/>
        </w:rPr>
        <w:tab/>
      </w:r>
      <w:r>
        <w:rPr>
          <w:rFonts w:ascii="Arial" w:eastAsia="Arial"/>
          <w:sz w:val="30"/>
        </w:rPr>
        <w:t>b</w:t>
      </w:r>
      <w:r>
        <w:rPr>
          <w:rFonts w:ascii="Arial" w:eastAsia="Arial"/>
          <w:spacing w:val="29"/>
          <w:sz w:val="30"/>
        </w:rPr>
        <w:t xml:space="preserve"> </w:t>
      </w:r>
      <w:r>
        <w:rPr>
          <w:sz w:val="30"/>
        </w:rPr>
        <w:t>）。</w:t>
      </w:r>
    </w:p>
    <w:p>
      <w:pPr>
        <w:tabs>
          <w:tab w:val="left" w:pos="3043"/>
          <w:tab w:val="left" w:pos="6403"/>
          <w:tab w:val="left" w:pos="9123"/>
        </w:tabs>
        <w:spacing w:before="296"/>
        <w:ind w:left="380" w:right="0" w:firstLine="0"/>
        <w:jc w:val="left"/>
        <w:rPr>
          <w:sz w:val="30"/>
        </w:rPr>
      </w:pPr>
      <w:r>
        <w:rPr>
          <w:rFonts w:ascii="Arial" w:eastAsia="Arial"/>
          <w:spacing w:val="19"/>
          <w:sz w:val="30"/>
        </w:rPr>
        <w:t>A</w:t>
      </w:r>
      <w:r>
        <w:rPr>
          <w:sz w:val="30"/>
        </w:rPr>
        <w:t>、加强安全管理</w:t>
      </w:r>
      <w:r>
        <w:rPr>
          <w:sz w:val="30"/>
        </w:rPr>
        <w:tab/>
      </w:r>
      <w:r>
        <w:rPr>
          <w:rFonts w:ascii="Arial" w:eastAsia="Arial"/>
          <w:spacing w:val="36"/>
          <w:sz w:val="30"/>
        </w:rPr>
        <w:t>B</w:t>
      </w:r>
      <w:r>
        <w:rPr>
          <w:sz w:val="30"/>
        </w:rPr>
        <w:t>、改善安全生产条件</w:t>
      </w:r>
      <w:r>
        <w:rPr>
          <w:sz w:val="30"/>
        </w:rPr>
        <w:tab/>
      </w:r>
      <w:r>
        <w:rPr>
          <w:rFonts w:ascii="Arial" w:eastAsia="Arial"/>
          <w:sz w:val="30"/>
        </w:rPr>
        <w:t>C</w:t>
      </w:r>
      <w:r>
        <w:rPr>
          <w:rFonts w:ascii="Arial" w:eastAsia="Arial"/>
          <w:spacing w:val="-24"/>
          <w:sz w:val="30"/>
        </w:rPr>
        <w:t xml:space="preserve"> </w:t>
      </w:r>
      <w:r>
        <w:rPr>
          <w:sz w:val="30"/>
        </w:rPr>
        <w:t>、进行安全奖罚</w:t>
      </w:r>
      <w:r>
        <w:rPr>
          <w:sz w:val="30"/>
        </w:rPr>
        <w:tab/>
      </w:r>
      <w:r>
        <w:rPr>
          <w:rFonts w:ascii="Arial" w:eastAsia="Arial"/>
          <w:sz w:val="30"/>
        </w:rPr>
        <w:t>D</w:t>
      </w:r>
      <w:r>
        <w:rPr>
          <w:rFonts w:ascii="Arial" w:eastAsia="Arial"/>
          <w:spacing w:val="-44"/>
          <w:sz w:val="30"/>
        </w:rPr>
        <w:t xml:space="preserve"> </w:t>
      </w:r>
      <w:r>
        <w:rPr>
          <w:sz w:val="30"/>
        </w:rPr>
        <w:t>、进行事故赔偿</w:t>
      </w:r>
    </w:p>
    <w:p>
      <w:pPr>
        <w:tabs>
          <w:tab w:val="left" w:pos="12399"/>
        </w:tabs>
        <w:spacing w:before="275" w:line="436" w:lineRule="auto"/>
        <w:ind w:left="463" w:right="2339" w:hanging="84"/>
        <w:jc w:val="left"/>
        <w:rPr>
          <w:sz w:val="30"/>
        </w:rPr>
      </w:pPr>
      <w:r>
        <w:rPr>
          <w:rFonts w:ascii="Arial" w:eastAsia="Arial"/>
          <w:spacing w:val="13"/>
          <w:sz w:val="30"/>
        </w:rPr>
        <w:t>8</w:t>
      </w:r>
      <w:r>
        <w:rPr>
          <w:sz w:val="30"/>
        </w:rPr>
        <w:t>、以下职责不属于生产经营单位主要负责人对本单位安全生产工作应负的职责（</w:t>
      </w:r>
      <w:r>
        <w:rPr>
          <w:sz w:val="30"/>
        </w:rPr>
        <w:tab/>
      </w:r>
      <w:r>
        <w:rPr>
          <w:rFonts w:ascii="Arial" w:eastAsia="Arial"/>
          <w:spacing w:val="16"/>
          <w:sz w:val="30"/>
        </w:rPr>
        <w:t>d</w:t>
      </w:r>
      <w:r>
        <w:rPr>
          <w:spacing w:val="16"/>
          <w:sz w:val="30"/>
        </w:rPr>
        <w:t>）</w:t>
      </w:r>
      <w:r>
        <w:rPr>
          <w:spacing w:val="-18"/>
          <w:sz w:val="30"/>
        </w:rPr>
        <w:t>。</w:t>
      </w:r>
      <w:r>
        <w:rPr>
          <w:rFonts w:ascii="Arial" w:eastAsia="Arial"/>
          <w:spacing w:val="16"/>
          <w:sz w:val="30"/>
        </w:rPr>
        <w:t>A</w:t>
      </w:r>
      <w:r>
        <w:rPr>
          <w:sz w:val="30"/>
        </w:rPr>
        <w:t>、建立、健全本单位安全生产责任制</w:t>
      </w:r>
    </w:p>
    <w:p>
      <w:pPr>
        <w:spacing w:before="0" w:line="345" w:lineRule="exact"/>
        <w:ind w:left="380" w:right="0" w:firstLine="0"/>
        <w:jc w:val="left"/>
        <w:rPr>
          <w:sz w:val="30"/>
        </w:rPr>
      </w:pPr>
      <w:r>
        <w:rPr>
          <w:rFonts w:ascii="Arial" w:eastAsia="Arial"/>
          <w:sz w:val="30"/>
        </w:rPr>
        <w:t>B</w:t>
      </w:r>
      <w:r>
        <w:rPr>
          <w:sz w:val="30"/>
        </w:rPr>
        <w:t>、保证本单位安全生产投人的有效实施</w:t>
      </w:r>
    </w:p>
    <w:p>
      <w:pPr>
        <w:spacing w:before="296" w:line="424" w:lineRule="auto"/>
        <w:ind w:left="380" w:right="7719" w:firstLine="0"/>
        <w:jc w:val="left"/>
        <w:rPr>
          <w:sz w:val="30"/>
        </w:rPr>
      </w:pPr>
      <w:r>
        <w:rPr>
          <w:rFonts w:ascii="Arial" w:eastAsia="Arial"/>
          <w:sz w:val="30"/>
        </w:rPr>
        <w:t>C</w:t>
      </w:r>
      <w:r>
        <w:rPr>
          <w:sz w:val="30"/>
        </w:rPr>
        <w:t>、组织制定并实施本单位的生产安全事故应急救援预案</w:t>
      </w:r>
      <w:r>
        <w:rPr>
          <w:rFonts w:ascii="Arial" w:eastAsia="Arial"/>
          <w:sz w:val="30"/>
        </w:rPr>
        <w:t>D</w:t>
      </w:r>
      <w:r>
        <w:rPr>
          <w:sz w:val="30"/>
        </w:rPr>
        <w:t>、组成重大生产安全事故调查组</w:t>
      </w:r>
    </w:p>
    <w:p>
      <w:pPr>
        <w:tabs>
          <w:tab w:val="left" w:pos="9243"/>
          <w:tab w:val="left" w:pos="9499"/>
          <w:tab w:val="left" w:pos="9719"/>
        </w:tabs>
        <w:spacing w:before="0" w:line="400" w:lineRule="auto"/>
        <w:ind w:left="380" w:right="1799" w:firstLine="0"/>
        <w:jc w:val="left"/>
        <w:rPr>
          <w:sz w:val="30"/>
        </w:rPr>
      </w:pPr>
      <w:r>
        <w:rPr>
          <w:rFonts w:ascii="Arial" w:hAnsi="Arial" w:eastAsia="Arial"/>
          <w:spacing w:val="13"/>
          <w:sz w:val="30"/>
        </w:rPr>
        <w:t>9</w:t>
      </w:r>
      <w:r>
        <w:rPr>
          <w:spacing w:val="-40"/>
          <w:sz w:val="30"/>
        </w:rPr>
        <w:t>、</w:t>
      </w:r>
      <w:r>
        <w:rPr>
          <w:sz w:val="30"/>
        </w:rPr>
        <w:t>《安全生产法》</w:t>
      </w:r>
      <w:r>
        <w:rPr>
          <w:spacing w:val="70"/>
          <w:sz w:val="30"/>
        </w:rPr>
        <w:t xml:space="preserve"> </w:t>
      </w:r>
      <w:r>
        <w:rPr>
          <w:sz w:val="30"/>
        </w:rPr>
        <w:t>对安全生产危险性较大的行业进行了规定，</w:t>
      </w:r>
      <w:r>
        <w:rPr>
          <w:sz w:val="30"/>
        </w:rPr>
        <w:tab/>
      </w:r>
      <w:r>
        <w:rPr>
          <w:sz w:val="30"/>
        </w:rPr>
        <w:tab/>
      </w:r>
      <w:r>
        <w:rPr>
          <w:spacing w:val="-180"/>
          <w:sz w:val="30"/>
        </w:rPr>
        <w:t>“</w:t>
      </w:r>
      <w:r>
        <w:rPr>
          <w:sz w:val="30"/>
        </w:rPr>
        <w:t>矿山、</w:t>
      </w:r>
      <w:r>
        <w:rPr>
          <w:spacing w:val="-90"/>
          <w:sz w:val="30"/>
        </w:rPr>
        <w:t xml:space="preserve"> </w:t>
      </w:r>
      <w:r>
        <w:rPr>
          <w:sz w:val="30"/>
        </w:rPr>
        <w:t>金属冶炼、</w:t>
      </w:r>
      <w:r>
        <w:rPr>
          <w:spacing w:val="10"/>
          <w:sz w:val="30"/>
        </w:rPr>
        <w:t xml:space="preserve"> </w:t>
      </w:r>
      <w:r>
        <w:rPr>
          <w:sz w:val="30"/>
        </w:rPr>
        <w:t>建筑施工</w:t>
      </w:r>
      <w:r>
        <w:rPr>
          <w:spacing w:val="-18"/>
          <w:sz w:val="30"/>
        </w:rPr>
        <w:t>、</w:t>
      </w:r>
      <w:r>
        <w:rPr>
          <w:sz w:val="30"/>
        </w:rPr>
        <w:t>道路运输单位和危险物品的生产、经营、储存单位，应当（</w:t>
      </w:r>
      <w:r>
        <w:rPr>
          <w:sz w:val="30"/>
        </w:rPr>
        <w:tab/>
      </w:r>
      <w:r>
        <w:rPr>
          <w:rFonts w:ascii="Arial" w:hAnsi="Arial" w:eastAsia="Arial"/>
          <w:sz w:val="30"/>
        </w:rPr>
        <w:t>b</w:t>
      </w:r>
      <w:r>
        <w:rPr>
          <w:rFonts w:ascii="Arial" w:hAnsi="Arial" w:eastAsia="Arial"/>
          <w:sz w:val="30"/>
        </w:rPr>
        <w:tab/>
      </w:r>
      <w:r>
        <w:rPr>
          <w:rFonts w:ascii="Arial" w:hAnsi="Arial" w:eastAsia="Arial"/>
          <w:sz w:val="30"/>
        </w:rPr>
        <w:tab/>
      </w:r>
      <w:r>
        <w:rPr>
          <w:sz w:val="30"/>
        </w:rPr>
        <w:t>）</w:t>
      </w:r>
      <w:r>
        <w:rPr>
          <w:spacing w:val="60"/>
          <w:sz w:val="30"/>
        </w:rPr>
        <w:t>。</w:t>
      </w:r>
      <w:r>
        <w:rPr>
          <w:sz w:val="30"/>
        </w:rPr>
        <w:t>”</w:t>
      </w:r>
    </w:p>
    <w:p>
      <w:pPr>
        <w:spacing w:before="56"/>
        <w:ind w:left="463" w:right="0" w:firstLine="0"/>
        <w:jc w:val="left"/>
        <w:rPr>
          <w:sz w:val="30"/>
        </w:rPr>
      </w:pPr>
      <w:r>
        <w:rPr>
          <w:rFonts w:ascii="Arial" w:eastAsia="Arial"/>
          <w:sz w:val="30"/>
        </w:rPr>
        <w:t>A</w:t>
      </w:r>
      <w:r>
        <w:rPr>
          <w:sz w:val="30"/>
        </w:rPr>
        <w:t>、配备兼职安全生产管理人员</w:t>
      </w:r>
    </w:p>
    <w:p>
      <w:pPr>
        <w:spacing w:before="295" w:line="417" w:lineRule="auto"/>
        <w:ind w:left="380" w:right="7419" w:firstLine="0"/>
        <w:jc w:val="both"/>
        <w:rPr>
          <w:sz w:val="30"/>
        </w:rPr>
      </w:pPr>
      <w:r>
        <w:rPr>
          <w:rFonts w:ascii="Arial" w:eastAsia="Arial"/>
          <w:sz w:val="30"/>
        </w:rPr>
        <w:t>B</w:t>
      </w:r>
      <w:r>
        <w:rPr>
          <w:sz w:val="30"/>
        </w:rPr>
        <w:t>、设置安全生产管理机构或者配备专职安全生产管理人员</w:t>
      </w:r>
      <w:r>
        <w:rPr>
          <w:rFonts w:ascii="Arial" w:eastAsia="Arial"/>
          <w:sz w:val="30"/>
        </w:rPr>
        <w:t>C</w:t>
      </w:r>
      <w:r>
        <w:rPr>
          <w:sz w:val="30"/>
        </w:rPr>
        <w:t>、视其从业人员的规模来确定是否设臵安全生产管理机构</w:t>
      </w:r>
      <w:r>
        <w:rPr>
          <w:rFonts w:ascii="Arial" w:eastAsia="Arial"/>
          <w:sz w:val="30"/>
        </w:rPr>
        <w:t>D</w:t>
      </w:r>
      <w:r>
        <w:rPr>
          <w:sz w:val="30"/>
        </w:rPr>
        <w:t>、配备专职或兼职安全生产管理人员</w:t>
      </w:r>
    </w:p>
    <w:p>
      <w:pPr>
        <w:pStyle w:val="8"/>
        <w:numPr>
          <w:ilvl w:val="0"/>
          <w:numId w:val="16"/>
        </w:numPr>
        <w:tabs>
          <w:tab w:val="left" w:pos="760"/>
        </w:tabs>
        <w:spacing w:before="34" w:after="0" w:line="240" w:lineRule="auto"/>
        <w:ind w:left="760" w:right="0" w:hanging="380"/>
        <w:jc w:val="both"/>
        <w:rPr>
          <w:sz w:val="30"/>
        </w:rPr>
      </w:pPr>
      <w:r>
        <w:rPr>
          <w:spacing w:val="-7"/>
          <w:sz w:val="30"/>
        </w:rPr>
        <w:t xml:space="preserve">、生产经营单位的安全生产管理机构以及安全生产管理人员不应履行下列那条职责 </w:t>
      </w:r>
      <w:r>
        <w:rPr>
          <w:sz w:val="30"/>
        </w:rPr>
        <w:t>（</w:t>
      </w:r>
      <w:r>
        <w:rPr>
          <w:spacing w:val="-110"/>
          <w:sz w:val="30"/>
        </w:rPr>
        <w:t xml:space="preserve"> </w:t>
      </w:r>
      <w:r>
        <w:rPr>
          <w:rFonts w:ascii="Arial" w:eastAsia="Arial"/>
          <w:sz w:val="30"/>
        </w:rPr>
        <w:t>d</w:t>
      </w:r>
      <w:r>
        <w:rPr>
          <w:rFonts w:ascii="Arial" w:eastAsia="Arial"/>
          <w:spacing w:val="29"/>
          <w:sz w:val="30"/>
        </w:rPr>
        <w:t xml:space="preserve"> </w:t>
      </w:r>
      <w:r>
        <w:rPr>
          <w:sz w:val="30"/>
        </w:rPr>
        <w:t>）</w:t>
      </w:r>
    </w:p>
    <w:p>
      <w:pPr>
        <w:spacing w:before="275"/>
        <w:ind w:left="380" w:right="0" w:firstLine="0"/>
        <w:jc w:val="left"/>
        <w:rPr>
          <w:sz w:val="30"/>
        </w:rPr>
      </w:pPr>
      <w:r>
        <w:rPr>
          <w:rFonts w:ascii="Arial" w:eastAsia="Arial"/>
          <w:sz w:val="30"/>
        </w:rPr>
        <w:t>A</w:t>
      </w:r>
      <w:r>
        <w:rPr>
          <w:sz w:val="30"/>
        </w:rPr>
        <w:t>、制止和纠正违章指挥、强令冒险作业、违反操作规程的行为；</w:t>
      </w:r>
    </w:p>
    <w:p>
      <w:pPr>
        <w:spacing w:before="296"/>
        <w:ind w:left="380" w:right="0" w:firstLine="0"/>
        <w:jc w:val="left"/>
        <w:rPr>
          <w:sz w:val="30"/>
        </w:rPr>
      </w:pPr>
      <w:r>
        <w:rPr>
          <w:rFonts w:ascii="Arial" w:eastAsia="Arial"/>
          <w:sz w:val="30"/>
        </w:rPr>
        <w:t>B</w:t>
      </w:r>
      <w:r>
        <w:rPr>
          <w:sz w:val="30"/>
        </w:rPr>
        <w:t>、组织或者参与本单位安全生产教育和培训，如实记录安全生产教育和培训情况；</w:t>
      </w:r>
    </w:p>
    <w:p>
      <w:pPr>
        <w:spacing w:before="276" w:line="424" w:lineRule="auto"/>
        <w:ind w:left="380" w:right="3219" w:firstLine="0"/>
        <w:jc w:val="left"/>
        <w:rPr>
          <w:sz w:val="30"/>
        </w:rPr>
      </w:pPr>
      <w:r>
        <w:rPr>
          <w:rFonts w:ascii="Arial" w:eastAsia="Arial"/>
          <w:sz w:val="30"/>
        </w:rPr>
        <w:t>C</w:t>
      </w:r>
      <w:r>
        <w:rPr>
          <w:sz w:val="30"/>
        </w:rPr>
        <w:t>、检查本单位的安全生产状况，及时排查生产安全事故隐患，提出改进安全生产管理的建议；</w:t>
      </w:r>
    </w:p>
    <w:p>
      <w:pPr>
        <w:spacing w:before="0" w:line="384" w:lineRule="exact"/>
        <w:ind w:left="380" w:right="0" w:firstLine="0"/>
        <w:jc w:val="left"/>
        <w:rPr>
          <w:sz w:val="30"/>
        </w:rPr>
      </w:pPr>
      <w:r>
        <w:rPr>
          <w:rFonts w:ascii="Arial" w:eastAsia="Arial"/>
          <w:sz w:val="30"/>
        </w:rPr>
        <w:t>D</w:t>
      </w:r>
      <w:r>
        <w:rPr>
          <w:sz w:val="30"/>
        </w:rPr>
        <w:t>、进行事故调查和追究事故责任人的责任；</w:t>
      </w:r>
    </w:p>
    <w:p>
      <w:pPr>
        <w:pStyle w:val="8"/>
        <w:numPr>
          <w:ilvl w:val="0"/>
          <w:numId w:val="16"/>
        </w:numPr>
        <w:tabs>
          <w:tab w:val="left" w:pos="760"/>
          <w:tab w:val="left" w:pos="6219"/>
          <w:tab w:val="left" w:pos="6759"/>
        </w:tabs>
        <w:spacing w:before="295" w:after="0" w:line="417" w:lineRule="auto"/>
        <w:ind w:left="380" w:right="2499" w:firstLine="0"/>
        <w:jc w:val="left"/>
        <w:rPr>
          <w:sz w:val="30"/>
        </w:rPr>
      </w:pPr>
      <w:r>
        <w:rPr>
          <w:sz w:val="30"/>
        </w:rPr>
        <w:t>、一般的生产经营单位，从业人员超过（</w:t>
      </w:r>
      <w:r>
        <w:rPr>
          <w:sz w:val="30"/>
        </w:rPr>
        <w:tab/>
      </w:r>
      <w:r>
        <w:rPr>
          <w:sz w:val="30"/>
        </w:rPr>
        <w:tab/>
      </w:r>
      <w:r>
        <w:rPr>
          <w:rFonts w:ascii="Arial" w:eastAsia="Arial"/>
          <w:sz w:val="30"/>
        </w:rPr>
        <w:t>d</w:t>
      </w:r>
      <w:r>
        <w:rPr>
          <w:rFonts w:ascii="Arial" w:eastAsia="Arial"/>
          <w:spacing w:val="29"/>
          <w:sz w:val="30"/>
        </w:rPr>
        <w:t xml:space="preserve"> </w:t>
      </w:r>
      <w:r>
        <w:rPr>
          <w:sz w:val="30"/>
        </w:rPr>
        <w:t>）人的，应当设置安全生产管理机构或者配</w:t>
      </w:r>
      <w:r>
        <w:rPr>
          <w:spacing w:val="-18"/>
          <w:sz w:val="30"/>
        </w:rPr>
        <w:t>备</w:t>
      </w:r>
      <w:r>
        <w:rPr>
          <w:sz w:val="30"/>
        </w:rPr>
        <w:t>专职安全生产管理人员；从业人员在（</w:t>
      </w:r>
      <w:r>
        <w:rPr>
          <w:sz w:val="30"/>
        </w:rPr>
        <w:tab/>
      </w:r>
      <w:r>
        <w:rPr>
          <w:sz w:val="30"/>
        </w:rPr>
        <w:t>）人以下的，应当配备专职或者兼职的安全生产管理人员。</w:t>
      </w:r>
    </w:p>
    <w:p>
      <w:pPr>
        <w:spacing w:before="14"/>
        <w:ind w:left="380" w:right="0" w:firstLine="0"/>
        <w:jc w:val="both"/>
        <w:rPr>
          <w:rFonts w:ascii="Arial" w:eastAsia="Arial"/>
          <w:sz w:val="30"/>
        </w:rPr>
      </w:pPr>
      <w:r>
        <w:rPr>
          <w:rFonts w:ascii="Arial" w:eastAsia="Arial"/>
          <w:spacing w:val="19"/>
          <w:sz w:val="30"/>
        </w:rPr>
        <w:t>A</w:t>
      </w:r>
      <w:r>
        <w:rPr>
          <w:spacing w:val="40"/>
          <w:sz w:val="30"/>
        </w:rPr>
        <w:t>、</w:t>
      </w:r>
      <w:r>
        <w:rPr>
          <w:rFonts w:ascii="Arial" w:eastAsia="Arial"/>
          <w:sz w:val="30"/>
        </w:rPr>
        <w:t>500</w:t>
      </w:r>
      <w:r>
        <w:rPr>
          <w:rFonts w:ascii="Arial" w:eastAsia="Arial"/>
          <w:spacing w:val="75"/>
          <w:sz w:val="30"/>
        </w:rPr>
        <w:t xml:space="preserve"> </w:t>
      </w:r>
      <w:r>
        <w:rPr>
          <w:spacing w:val="-56"/>
          <w:sz w:val="30"/>
        </w:rPr>
        <w:t xml:space="preserve">； </w:t>
      </w:r>
      <w:r>
        <w:rPr>
          <w:rFonts w:ascii="Arial" w:eastAsia="Arial"/>
          <w:sz w:val="30"/>
        </w:rPr>
        <w:t xml:space="preserve">100 B </w:t>
      </w:r>
      <w:r>
        <w:rPr>
          <w:spacing w:val="40"/>
          <w:sz w:val="30"/>
        </w:rPr>
        <w:t>、</w:t>
      </w:r>
      <w:r>
        <w:rPr>
          <w:rFonts w:ascii="Arial" w:eastAsia="Arial"/>
          <w:sz w:val="30"/>
        </w:rPr>
        <w:t xml:space="preserve">300 </w:t>
      </w:r>
      <w:r>
        <w:rPr>
          <w:spacing w:val="-14"/>
          <w:sz w:val="30"/>
        </w:rPr>
        <w:t xml:space="preserve">； </w:t>
      </w:r>
      <w:r>
        <w:rPr>
          <w:rFonts w:ascii="Arial" w:eastAsia="Arial"/>
          <w:sz w:val="30"/>
        </w:rPr>
        <w:t xml:space="preserve">100 C </w:t>
      </w:r>
      <w:r>
        <w:rPr>
          <w:spacing w:val="40"/>
          <w:sz w:val="30"/>
        </w:rPr>
        <w:t>、</w:t>
      </w:r>
      <w:r>
        <w:rPr>
          <w:rFonts w:ascii="Arial" w:eastAsia="Arial"/>
          <w:sz w:val="30"/>
        </w:rPr>
        <w:t>200</w:t>
      </w:r>
      <w:r>
        <w:rPr>
          <w:rFonts w:ascii="Arial" w:eastAsia="Arial"/>
          <w:spacing w:val="75"/>
          <w:sz w:val="30"/>
        </w:rPr>
        <w:t xml:space="preserve"> </w:t>
      </w:r>
      <w:r>
        <w:rPr>
          <w:spacing w:val="-55"/>
          <w:sz w:val="30"/>
        </w:rPr>
        <w:t xml:space="preserve">； </w:t>
      </w:r>
      <w:r>
        <w:rPr>
          <w:rFonts w:ascii="Arial" w:eastAsia="Arial"/>
          <w:sz w:val="30"/>
        </w:rPr>
        <w:t xml:space="preserve">100 D </w:t>
      </w:r>
      <w:r>
        <w:rPr>
          <w:spacing w:val="40"/>
          <w:sz w:val="30"/>
        </w:rPr>
        <w:t>、</w:t>
      </w:r>
      <w:r>
        <w:rPr>
          <w:rFonts w:ascii="Arial" w:eastAsia="Arial"/>
          <w:sz w:val="30"/>
        </w:rPr>
        <w:t xml:space="preserve">100 </w:t>
      </w:r>
      <w:r>
        <w:rPr>
          <w:spacing w:val="-14"/>
          <w:sz w:val="30"/>
        </w:rPr>
        <w:t xml:space="preserve">； </w:t>
      </w:r>
      <w:r>
        <w:rPr>
          <w:rFonts w:ascii="Arial" w:eastAsia="Arial"/>
          <w:sz w:val="30"/>
        </w:rPr>
        <w:t>100</w:t>
      </w:r>
    </w:p>
    <w:p>
      <w:pPr>
        <w:pStyle w:val="8"/>
        <w:numPr>
          <w:ilvl w:val="0"/>
          <w:numId w:val="16"/>
        </w:numPr>
        <w:tabs>
          <w:tab w:val="left" w:pos="760"/>
          <w:tab w:val="left" w:pos="8859"/>
        </w:tabs>
        <w:spacing w:before="315" w:after="0" w:line="417" w:lineRule="auto"/>
        <w:ind w:left="380" w:right="5679" w:firstLine="0"/>
        <w:jc w:val="left"/>
        <w:rPr>
          <w:sz w:val="30"/>
        </w:rPr>
      </w:pPr>
      <w:r>
        <w:rPr>
          <w:sz w:val="30"/>
        </w:rPr>
        <w:t>、关于从业人员在安全生产方面的权利，错误的说法是</w:t>
      </w:r>
      <w:r>
        <w:rPr>
          <w:sz w:val="30"/>
        </w:rPr>
        <w:tab/>
      </w:r>
      <w:r>
        <w:rPr>
          <w:rFonts w:ascii="Arial" w:eastAsia="Arial"/>
          <w:sz w:val="30"/>
        </w:rPr>
        <w:t>( d )</w:t>
      </w:r>
      <w:r>
        <w:rPr>
          <w:rFonts w:ascii="Arial" w:eastAsia="Arial"/>
          <w:spacing w:val="-2"/>
          <w:sz w:val="30"/>
        </w:rPr>
        <w:t xml:space="preserve"> </w:t>
      </w:r>
      <w:r>
        <w:rPr>
          <w:spacing w:val="-17"/>
          <w:sz w:val="30"/>
        </w:rPr>
        <w:t>。</w:t>
      </w:r>
      <w:r>
        <w:rPr>
          <w:rFonts w:ascii="Arial" w:eastAsia="Arial"/>
          <w:spacing w:val="19"/>
          <w:sz w:val="30"/>
        </w:rPr>
        <w:t>A</w:t>
      </w:r>
      <w:r>
        <w:rPr>
          <w:sz w:val="30"/>
        </w:rPr>
        <w:t xml:space="preserve">、从业人员有权对本单位安全生产工作中存在的问题提出批评、检举 </w:t>
      </w:r>
      <w:r>
        <w:rPr>
          <w:rFonts w:ascii="Arial" w:eastAsia="Arial"/>
          <w:spacing w:val="19"/>
          <w:sz w:val="30"/>
        </w:rPr>
        <w:t>B</w:t>
      </w:r>
      <w:r>
        <w:rPr>
          <w:sz w:val="30"/>
        </w:rPr>
        <w:t>、有权拒绝违章指挥和强令冒险作业</w:t>
      </w:r>
    </w:p>
    <w:p>
      <w:pPr>
        <w:tabs>
          <w:tab w:val="left" w:pos="6539"/>
          <w:tab w:val="left" w:pos="11059"/>
        </w:tabs>
        <w:spacing w:before="0" w:line="424" w:lineRule="auto"/>
        <w:ind w:left="380" w:right="2079" w:firstLine="0"/>
        <w:jc w:val="left"/>
        <w:rPr>
          <w:sz w:val="30"/>
        </w:rPr>
      </w:pPr>
      <w:r>
        <w:rPr>
          <w:rFonts w:ascii="Arial" w:eastAsia="Arial"/>
          <w:spacing w:val="23"/>
          <w:sz w:val="30"/>
        </w:rPr>
        <w:t>C</w:t>
      </w:r>
      <w:r>
        <w:rPr>
          <w:spacing w:val="-40"/>
          <w:sz w:val="30"/>
        </w:rPr>
        <w:t>、</w:t>
      </w:r>
      <w:r>
        <w:rPr>
          <w:sz w:val="30"/>
        </w:rPr>
        <w:t>发现直接危及人身安全的紧急情况时，</w:t>
      </w:r>
      <w:r>
        <w:rPr>
          <w:sz w:val="30"/>
        </w:rPr>
        <w:tab/>
      </w:r>
      <w:r>
        <w:rPr>
          <w:sz w:val="30"/>
        </w:rPr>
        <w:t>有权停止作业或者在采取可能</w:t>
      </w:r>
      <w:r>
        <w:rPr>
          <w:sz w:val="30"/>
        </w:rPr>
        <w:tab/>
      </w:r>
      <w:r>
        <w:rPr>
          <w:sz w:val="30"/>
        </w:rPr>
        <w:t>的应急措施后撤</w:t>
      </w:r>
      <w:r>
        <w:rPr>
          <w:spacing w:val="-18"/>
          <w:sz w:val="30"/>
        </w:rPr>
        <w:t>离</w:t>
      </w:r>
      <w:r>
        <w:rPr>
          <w:sz w:val="30"/>
        </w:rPr>
        <w:t>作业场所</w:t>
      </w:r>
    </w:p>
    <w:p>
      <w:pPr>
        <w:spacing w:before="0" w:line="384" w:lineRule="exact"/>
        <w:ind w:left="380" w:right="0" w:firstLine="0"/>
        <w:jc w:val="left"/>
        <w:rPr>
          <w:sz w:val="30"/>
        </w:rPr>
      </w:pPr>
      <w:r>
        <w:rPr>
          <w:rFonts w:ascii="Arial" w:eastAsia="Arial"/>
          <w:sz w:val="30"/>
        </w:rPr>
        <w:t>D</w:t>
      </w:r>
      <w:r>
        <w:rPr>
          <w:sz w:val="30"/>
        </w:rPr>
        <w:t>、本单位做出有关安全生产的决策，必须经全体从业人员同意</w:t>
      </w:r>
    </w:p>
    <w:p>
      <w:pPr>
        <w:pStyle w:val="8"/>
        <w:numPr>
          <w:ilvl w:val="0"/>
          <w:numId w:val="16"/>
        </w:numPr>
        <w:tabs>
          <w:tab w:val="left" w:pos="840"/>
        </w:tabs>
        <w:spacing w:before="290" w:after="0" w:line="240" w:lineRule="auto"/>
        <w:ind w:left="840" w:right="0" w:hanging="377"/>
        <w:jc w:val="both"/>
        <w:rPr>
          <w:sz w:val="30"/>
        </w:rPr>
      </w:pPr>
      <w:r>
        <w:rPr>
          <w:spacing w:val="5"/>
          <w:sz w:val="30"/>
        </w:rPr>
        <w:t xml:space="preserve">、从业人员发现事故隐患或者其他不安全因素，应当如何处理 </w:t>
      </w:r>
      <w:r>
        <w:rPr>
          <w:rFonts w:ascii="Arial" w:eastAsia="Arial"/>
          <w:sz w:val="30"/>
        </w:rPr>
        <w:t>( c</w:t>
      </w:r>
      <w:r>
        <w:rPr>
          <w:rFonts w:ascii="Arial" w:eastAsia="Arial"/>
          <w:spacing w:val="36"/>
          <w:sz w:val="30"/>
        </w:rPr>
        <w:t xml:space="preserve"> )</w:t>
      </w:r>
      <w:r>
        <w:rPr>
          <w:sz w:val="30"/>
        </w:rPr>
        <w:t>。</w:t>
      </w:r>
    </w:p>
    <w:p>
      <w:pPr>
        <w:spacing w:after="0" w:line="240" w:lineRule="auto"/>
        <w:jc w:val="both"/>
        <w:rPr>
          <w:sz w:val="30"/>
        </w:rPr>
        <w:sectPr>
          <w:pgSz w:w="19120" w:h="27060"/>
          <w:pgMar w:top="2400" w:right="1080" w:bottom="280" w:left="2500" w:header="720" w:footer="720" w:gutter="0"/>
          <w:cols w:space="720" w:num="1"/>
        </w:sectPr>
      </w:pPr>
    </w:p>
    <w:p>
      <w:pPr>
        <w:pStyle w:val="4"/>
        <w:spacing w:before="5"/>
        <w:ind w:left="0"/>
        <w:rPr>
          <w:sz w:val="8"/>
        </w:rPr>
      </w:pPr>
    </w:p>
    <w:p>
      <w:pPr>
        <w:spacing w:before="72" w:line="412" w:lineRule="auto"/>
        <w:ind w:left="380" w:right="2319" w:firstLine="0"/>
        <w:jc w:val="both"/>
        <w:rPr>
          <w:sz w:val="30"/>
        </w:rPr>
      </w:pPr>
      <w:r>
        <w:drawing>
          <wp:anchor distT="0" distB="0" distL="0" distR="0" simplePos="0" relativeHeight="251666432" behindDoc="1" locked="0" layoutInCell="1" allowOverlap="1">
            <wp:simplePos x="0" y="0"/>
            <wp:positionH relativeFrom="page">
              <wp:posOffset>1811020</wp:posOffset>
            </wp:positionH>
            <wp:positionV relativeFrom="paragraph">
              <wp:posOffset>-65405</wp:posOffset>
            </wp:positionV>
            <wp:extent cx="8499475" cy="11944350"/>
            <wp:effectExtent l="0" t="0" r="0" b="0"/>
            <wp:wrapNone/>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0.png"/>
                    <pic:cNvPicPr>
                      <a:picLocks noChangeAspect="1"/>
                    </pic:cNvPicPr>
                  </pic:nvPicPr>
                  <pic:blipFill>
                    <a:blip r:embed="rId15" cstate="print"/>
                    <a:stretch>
                      <a:fillRect/>
                    </a:stretch>
                  </pic:blipFill>
                  <pic:spPr>
                    <a:xfrm>
                      <a:off x="0" y="0"/>
                      <a:ext cx="8499333" cy="11944666"/>
                    </a:xfrm>
                    <a:prstGeom prst="rect">
                      <a:avLst/>
                    </a:prstGeom>
                  </pic:spPr>
                </pic:pic>
              </a:graphicData>
            </a:graphic>
          </wp:anchor>
        </w:drawing>
      </w:r>
      <w:r>
        <w:rPr>
          <w:rFonts w:ascii="Arial" w:eastAsia="Arial"/>
          <w:sz w:val="30"/>
        </w:rPr>
        <w:t>A</w:t>
      </w:r>
      <w:r>
        <w:rPr>
          <w:sz w:val="30"/>
        </w:rPr>
        <w:t xml:space="preserve">、一定要自己想办法排除隐患    </w:t>
      </w:r>
      <w:r>
        <w:rPr>
          <w:rFonts w:ascii="Arial" w:eastAsia="Arial"/>
          <w:sz w:val="30"/>
        </w:rPr>
        <w:t xml:space="preserve">B </w:t>
      </w:r>
      <w:r>
        <w:rPr>
          <w:sz w:val="30"/>
        </w:rPr>
        <w:t xml:space="preserve">、立即停止作业    </w:t>
      </w:r>
      <w:r>
        <w:rPr>
          <w:rFonts w:ascii="Arial" w:eastAsia="Arial"/>
          <w:sz w:val="30"/>
        </w:rPr>
        <w:t xml:space="preserve">C </w:t>
      </w:r>
      <w:r>
        <w:rPr>
          <w:sz w:val="30"/>
        </w:rPr>
        <w:t xml:space="preserve">、立即向现场安全生产管理人员或者本单位负责人报告 </w:t>
      </w:r>
      <w:r>
        <w:rPr>
          <w:rFonts w:ascii="Arial" w:eastAsia="Arial"/>
          <w:sz w:val="30"/>
        </w:rPr>
        <w:t>D</w:t>
      </w:r>
      <w:r>
        <w:rPr>
          <w:sz w:val="30"/>
        </w:rPr>
        <w:t>、告知工友注意安全后继续作业</w:t>
      </w:r>
    </w:p>
    <w:p>
      <w:pPr>
        <w:pStyle w:val="8"/>
        <w:numPr>
          <w:ilvl w:val="0"/>
          <w:numId w:val="16"/>
        </w:numPr>
        <w:tabs>
          <w:tab w:val="left" w:pos="840"/>
        </w:tabs>
        <w:spacing w:before="38" w:after="0" w:line="240" w:lineRule="auto"/>
        <w:ind w:left="840" w:right="0" w:hanging="377"/>
        <w:jc w:val="both"/>
        <w:rPr>
          <w:rFonts w:ascii="Arial" w:eastAsia="Arial"/>
          <w:sz w:val="30"/>
        </w:rPr>
      </w:pPr>
      <w:r>
        <w:rPr>
          <w:sz w:val="30"/>
        </w:rPr>
        <w:t xml:space="preserve">、关于安全生产违法行为举报制度，以下表述错误的是 </w:t>
      </w:r>
      <w:r>
        <w:rPr>
          <w:rFonts w:ascii="Arial" w:eastAsia="Arial"/>
          <w:sz w:val="30"/>
        </w:rPr>
        <w:t>( c )</w:t>
      </w:r>
    </w:p>
    <w:p>
      <w:pPr>
        <w:spacing w:before="296" w:line="417" w:lineRule="auto"/>
        <w:ind w:left="380" w:right="2319" w:firstLine="0"/>
        <w:jc w:val="both"/>
        <w:rPr>
          <w:sz w:val="30"/>
        </w:rPr>
      </w:pPr>
      <w:r>
        <w:rPr>
          <w:rFonts w:ascii="Arial" w:eastAsia="Arial"/>
          <w:sz w:val="30"/>
        </w:rPr>
        <w:t>A</w:t>
      </w:r>
      <w:r>
        <w:rPr>
          <w:sz w:val="30"/>
        </w:rPr>
        <w:t xml:space="preserve">、负有安全生产监督管理职责的部门应当建立举报制度       </w:t>
      </w:r>
      <w:r>
        <w:rPr>
          <w:rFonts w:ascii="Arial" w:eastAsia="Arial"/>
          <w:sz w:val="30"/>
        </w:rPr>
        <w:t xml:space="preserve">B </w:t>
      </w:r>
      <w:r>
        <w:rPr>
          <w:sz w:val="30"/>
        </w:rPr>
        <w:t xml:space="preserve">、举报电话、信箱或者电子邮件地址应当公开   </w:t>
      </w:r>
      <w:r>
        <w:rPr>
          <w:rFonts w:ascii="Arial" w:eastAsia="Arial"/>
          <w:sz w:val="30"/>
        </w:rPr>
        <w:t xml:space="preserve">C </w:t>
      </w:r>
      <w:r>
        <w:rPr>
          <w:sz w:val="30"/>
        </w:rPr>
        <w:t xml:space="preserve">、只有对实名的举报才应当进行调查核实     </w:t>
      </w:r>
      <w:r>
        <w:rPr>
          <w:rFonts w:ascii="Arial" w:eastAsia="Arial"/>
          <w:sz w:val="30"/>
        </w:rPr>
        <w:t xml:space="preserve">D </w:t>
      </w:r>
      <w:r>
        <w:rPr>
          <w:sz w:val="30"/>
        </w:rPr>
        <w:t>、举报事项需要落实整改措施的，报经有关负责人签字并督促落实</w:t>
      </w:r>
    </w:p>
    <w:p>
      <w:pPr>
        <w:pStyle w:val="8"/>
        <w:numPr>
          <w:ilvl w:val="0"/>
          <w:numId w:val="16"/>
        </w:numPr>
        <w:tabs>
          <w:tab w:val="left" w:pos="760"/>
          <w:tab w:val="left" w:pos="5099"/>
        </w:tabs>
        <w:spacing w:before="13" w:after="0" w:line="412" w:lineRule="auto"/>
        <w:ind w:left="380" w:right="3379" w:firstLine="0"/>
        <w:jc w:val="left"/>
        <w:rPr>
          <w:sz w:val="30"/>
        </w:rPr>
      </w:pPr>
      <w:r>
        <w:rPr>
          <w:sz w:val="30"/>
        </w:rPr>
        <w:t>、重大危险源是指长期地或者临时地生产、搬运、使用或者储存危险物品，且危险物</w:t>
      </w:r>
      <w:r>
        <w:rPr>
          <w:spacing w:val="-19"/>
          <w:sz w:val="30"/>
        </w:rPr>
        <w:t>品</w:t>
      </w:r>
      <w:r>
        <w:rPr>
          <w:sz w:val="30"/>
        </w:rPr>
        <w:t>的数量等于或者超过临界量的（</w:t>
      </w:r>
      <w:r>
        <w:rPr>
          <w:sz w:val="30"/>
        </w:rPr>
        <w:tab/>
      </w:r>
      <w:r>
        <w:rPr>
          <w:rFonts w:ascii="Arial" w:eastAsia="Arial"/>
          <w:sz w:val="30"/>
        </w:rPr>
        <w:t>c</w:t>
      </w:r>
      <w:r>
        <w:rPr>
          <w:rFonts w:ascii="Arial" w:eastAsia="Arial"/>
          <w:spacing w:val="26"/>
          <w:sz w:val="30"/>
        </w:rPr>
        <w:t xml:space="preserve"> </w:t>
      </w:r>
      <w:r>
        <w:rPr>
          <w:sz w:val="30"/>
        </w:rPr>
        <w:t>）。</w:t>
      </w:r>
    </w:p>
    <w:p>
      <w:pPr>
        <w:tabs>
          <w:tab w:val="left" w:pos="1850"/>
          <w:tab w:val="left" w:pos="3306"/>
          <w:tab w:val="left" w:pos="4766"/>
        </w:tabs>
        <w:spacing w:before="38"/>
        <w:ind w:left="380" w:right="0" w:firstLine="0"/>
        <w:jc w:val="left"/>
        <w:rPr>
          <w:sz w:val="30"/>
        </w:rPr>
      </w:pPr>
      <w:r>
        <w:rPr>
          <w:rFonts w:ascii="Arial" w:eastAsia="Arial"/>
          <w:spacing w:val="19"/>
          <w:sz w:val="30"/>
        </w:rPr>
        <w:t>A</w:t>
      </w:r>
      <w:r>
        <w:rPr>
          <w:sz w:val="30"/>
        </w:rPr>
        <w:t>、场所</w:t>
      </w:r>
      <w:r>
        <w:rPr>
          <w:sz w:val="30"/>
        </w:rPr>
        <w:tab/>
      </w:r>
      <w:r>
        <w:rPr>
          <w:rFonts w:ascii="Arial" w:eastAsia="Arial"/>
          <w:sz w:val="30"/>
        </w:rPr>
        <w:t>B</w:t>
      </w:r>
      <w:r>
        <w:rPr>
          <w:rFonts w:ascii="Arial" w:eastAsia="Arial"/>
          <w:spacing w:val="-14"/>
          <w:sz w:val="30"/>
        </w:rPr>
        <w:t xml:space="preserve"> </w:t>
      </w:r>
      <w:r>
        <w:rPr>
          <w:sz w:val="30"/>
        </w:rPr>
        <w:t>、设施</w:t>
      </w:r>
      <w:r>
        <w:rPr>
          <w:sz w:val="30"/>
        </w:rPr>
        <w:tab/>
      </w:r>
      <w:r>
        <w:rPr>
          <w:rFonts w:ascii="Arial" w:eastAsia="Arial"/>
          <w:spacing w:val="36"/>
          <w:sz w:val="30"/>
        </w:rPr>
        <w:t>C</w:t>
      </w:r>
      <w:r>
        <w:rPr>
          <w:sz w:val="30"/>
        </w:rPr>
        <w:t>、单元</w:t>
      </w:r>
      <w:r>
        <w:rPr>
          <w:sz w:val="30"/>
        </w:rPr>
        <w:tab/>
      </w:r>
      <w:r>
        <w:rPr>
          <w:rFonts w:ascii="Arial" w:eastAsia="Arial"/>
          <w:spacing w:val="36"/>
          <w:sz w:val="30"/>
        </w:rPr>
        <w:t>D</w:t>
      </w:r>
      <w:r>
        <w:rPr>
          <w:sz w:val="30"/>
        </w:rPr>
        <w:t>、仓库</w:t>
      </w:r>
    </w:p>
    <w:p>
      <w:pPr>
        <w:pStyle w:val="8"/>
        <w:numPr>
          <w:ilvl w:val="0"/>
          <w:numId w:val="16"/>
        </w:numPr>
        <w:tabs>
          <w:tab w:val="left" w:pos="760"/>
          <w:tab w:val="left" w:pos="1766"/>
          <w:tab w:val="left" w:pos="3206"/>
          <w:tab w:val="left" w:pos="4646"/>
          <w:tab w:val="left" w:pos="7859"/>
        </w:tabs>
        <w:spacing w:before="296" w:after="0" w:line="412" w:lineRule="auto"/>
        <w:ind w:left="380" w:right="6299" w:firstLine="0"/>
        <w:jc w:val="left"/>
        <w:rPr>
          <w:sz w:val="30"/>
        </w:rPr>
      </w:pPr>
      <w:r>
        <w:rPr>
          <w:sz w:val="30"/>
        </w:rPr>
        <w:t>、国家对严重危及生产安全的工艺、设备实行（</w:t>
      </w:r>
      <w:r>
        <w:rPr>
          <w:sz w:val="30"/>
        </w:rPr>
        <w:tab/>
      </w:r>
      <w:r>
        <w:rPr>
          <w:rFonts w:ascii="Arial" w:eastAsia="Arial"/>
          <w:spacing w:val="6"/>
          <w:sz w:val="30"/>
        </w:rPr>
        <w:t>b</w:t>
      </w:r>
      <w:r>
        <w:rPr>
          <w:spacing w:val="6"/>
          <w:sz w:val="30"/>
        </w:rPr>
        <w:t>）</w:t>
      </w:r>
      <w:r>
        <w:rPr>
          <w:sz w:val="30"/>
        </w:rPr>
        <w:t>制度</w:t>
      </w:r>
      <w:r>
        <w:rPr>
          <w:spacing w:val="-18"/>
          <w:sz w:val="30"/>
        </w:rPr>
        <w:t>。</w:t>
      </w:r>
      <w:r>
        <w:rPr>
          <w:rFonts w:ascii="Arial" w:eastAsia="Arial"/>
          <w:spacing w:val="19"/>
          <w:sz w:val="30"/>
        </w:rPr>
        <w:t>A</w:t>
      </w:r>
      <w:r>
        <w:rPr>
          <w:sz w:val="30"/>
        </w:rPr>
        <w:t>、改进</w:t>
      </w:r>
      <w:r>
        <w:rPr>
          <w:sz w:val="30"/>
        </w:rPr>
        <w:tab/>
      </w:r>
      <w:r>
        <w:rPr>
          <w:rFonts w:ascii="Arial" w:eastAsia="Arial"/>
          <w:sz w:val="30"/>
        </w:rPr>
        <w:t>B</w:t>
      </w:r>
      <w:r>
        <w:rPr>
          <w:rFonts w:ascii="Arial" w:eastAsia="Arial"/>
          <w:spacing w:val="-11"/>
          <w:sz w:val="30"/>
        </w:rPr>
        <w:t xml:space="preserve"> </w:t>
      </w:r>
      <w:r>
        <w:rPr>
          <w:sz w:val="30"/>
        </w:rPr>
        <w:t>、淘汰</w:t>
      </w:r>
      <w:r>
        <w:rPr>
          <w:sz w:val="30"/>
        </w:rPr>
        <w:tab/>
      </w:r>
      <w:r>
        <w:rPr>
          <w:rFonts w:ascii="Arial" w:eastAsia="Arial"/>
          <w:sz w:val="30"/>
        </w:rPr>
        <w:t>C</w:t>
      </w:r>
      <w:r>
        <w:rPr>
          <w:rFonts w:ascii="Arial" w:eastAsia="Arial"/>
          <w:spacing w:val="-27"/>
          <w:sz w:val="30"/>
        </w:rPr>
        <w:t xml:space="preserve"> </w:t>
      </w:r>
      <w:r>
        <w:rPr>
          <w:sz w:val="30"/>
        </w:rPr>
        <w:t>、保留</w:t>
      </w:r>
      <w:r>
        <w:rPr>
          <w:sz w:val="30"/>
        </w:rPr>
        <w:tab/>
      </w:r>
      <w:r>
        <w:rPr>
          <w:rFonts w:ascii="Arial" w:eastAsia="Arial"/>
          <w:sz w:val="30"/>
        </w:rPr>
        <w:t>D</w:t>
      </w:r>
      <w:r>
        <w:rPr>
          <w:rFonts w:ascii="Arial" w:eastAsia="Arial"/>
          <w:spacing w:val="-27"/>
          <w:sz w:val="30"/>
        </w:rPr>
        <w:t xml:space="preserve"> </w:t>
      </w:r>
      <w:r>
        <w:rPr>
          <w:sz w:val="30"/>
        </w:rPr>
        <w:t>、限范围使用</w:t>
      </w:r>
    </w:p>
    <w:p>
      <w:pPr>
        <w:pStyle w:val="8"/>
        <w:numPr>
          <w:ilvl w:val="0"/>
          <w:numId w:val="16"/>
        </w:numPr>
        <w:tabs>
          <w:tab w:val="left" w:pos="760"/>
          <w:tab w:val="left" w:pos="7179"/>
          <w:tab w:val="left" w:pos="7559"/>
          <w:tab w:val="left" w:pos="7983"/>
          <w:tab w:val="left" w:pos="11579"/>
        </w:tabs>
        <w:spacing w:before="17" w:after="0" w:line="240" w:lineRule="auto"/>
        <w:ind w:left="760" w:right="0" w:hanging="380"/>
        <w:jc w:val="left"/>
        <w:rPr>
          <w:sz w:val="30"/>
        </w:rPr>
      </w:pPr>
      <w:r>
        <w:rPr>
          <w:sz w:val="30"/>
        </w:rPr>
        <w:t>、国家加强生产安全事故应急能力建设，在</w:t>
      </w:r>
      <w:r>
        <w:rPr>
          <w:sz w:val="30"/>
        </w:rPr>
        <w:tab/>
      </w:r>
      <w:r>
        <w:rPr>
          <w:rFonts w:ascii="Arial" w:eastAsia="Arial"/>
          <w:sz w:val="30"/>
        </w:rPr>
        <w:t>(</w:t>
      </w:r>
      <w:r>
        <w:rPr>
          <w:rFonts w:ascii="Arial" w:eastAsia="Arial"/>
          <w:sz w:val="30"/>
        </w:rPr>
        <w:tab/>
      </w:r>
      <w:r>
        <w:rPr>
          <w:rFonts w:ascii="Arial" w:eastAsia="Arial"/>
          <w:sz w:val="30"/>
        </w:rPr>
        <w:t>b</w:t>
      </w:r>
      <w:r>
        <w:rPr>
          <w:rFonts w:ascii="Arial" w:eastAsia="Arial"/>
          <w:sz w:val="30"/>
        </w:rPr>
        <w:tab/>
      </w:r>
      <w:r>
        <w:rPr>
          <w:rFonts w:ascii="Arial" w:eastAsia="Arial"/>
          <w:sz w:val="30"/>
        </w:rPr>
        <w:t>)</w:t>
      </w:r>
      <w:r>
        <w:rPr>
          <w:rFonts w:ascii="Arial" w:eastAsia="Arial"/>
          <w:spacing w:val="-47"/>
          <w:sz w:val="30"/>
        </w:rPr>
        <w:t xml:space="preserve"> </w:t>
      </w:r>
      <w:r>
        <w:rPr>
          <w:sz w:val="30"/>
        </w:rPr>
        <w:t>建立应急救援基地和应</w:t>
      </w:r>
      <w:r>
        <w:rPr>
          <w:sz w:val="30"/>
        </w:rPr>
        <w:tab/>
      </w:r>
      <w:r>
        <w:rPr>
          <w:sz w:val="30"/>
        </w:rPr>
        <w:t>急救援队伍。</w:t>
      </w:r>
    </w:p>
    <w:p>
      <w:pPr>
        <w:tabs>
          <w:tab w:val="left" w:pos="3346"/>
          <w:tab w:val="left" w:pos="3833"/>
        </w:tabs>
        <w:spacing w:before="296" w:line="424" w:lineRule="auto"/>
        <w:ind w:left="546" w:right="9039" w:firstLine="0"/>
        <w:jc w:val="left"/>
        <w:rPr>
          <w:sz w:val="30"/>
        </w:rPr>
      </w:pPr>
      <w:r>
        <w:rPr>
          <w:rFonts w:ascii="Arial" w:eastAsia="Arial"/>
          <w:sz w:val="30"/>
        </w:rPr>
        <w:t>A</w:t>
      </w:r>
      <w:r>
        <w:rPr>
          <w:rFonts w:ascii="Arial" w:eastAsia="Arial"/>
          <w:spacing w:val="-31"/>
          <w:sz w:val="30"/>
        </w:rPr>
        <w:t xml:space="preserve"> </w:t>
      </w:r>
      <w:r>
        <w:rPr>
          <w:sz w:val="30"/>
        </w:rPr>
        <w:t>、所有行业、领域</w:t>
      </w:r>
      <w:r>
        <w:rPr>
          <w:sz w:val="30"/>
        </w:rPr>
        <w:tab/>
      </w:r>
      <w:r>
        <w:rPr>
          <w:sz w:val="30"/>
        </w:rPr>
        <w:tab/>
      </w:r>
      <w:r>
        <w:rPr>
          <w:rFonts w:ascii="Arial" w:eastAsia="Arial"/>
          <w:sz w:val="30"/>
        </w:rPr>
        <w:t>B</w:t>
      </w:r>
      <w:r>
        <w:rPr>
          <w:rFonts w:ascii="Arial" w:eastAsia="Arial"/>
          <w:spacing w:val="-18"/>
          <w:sz w:val="30"/>
        </w:rPr>
        <w:t xml:space="preserve"> </w:t>
      </w:r>
      <w:r>
        <w:rPr>
          <w:sz w:val="30"/>
        </w:rPr>
        <w:t>、重点行业、领</w:t>
      </w:r>
      <w:r>
        <w:rPr>
          <w:spacing w:val="-18"/>
          <w:sz w:val="30"/>
        </w:rPr>
        <w:t>域</w:t>
      </w:r>
      <w:r>
        <w:rPr>
          <w:rFonts w:ascii="Arial" w:eastAsia="Arial"/>
          <w:sz w:val="30"/>
        </w:rPr>
        <w:t>C</w:t>
      </w:r>
      <w:r>
        <w:rPr>
          <w:rFonts w:ascii="Arial" w:eastAsia="Arial"/>
          <w:spacing w:val="-27"/>
          <w:sz w:val="30"/>
        </w:rPr>
        <w:t xml:space="preserve"> </w:t>
      </w:r>
      <w:r>
        <w:rPr>
          <w:sz w:val="30"/>
        </w:rPr>
        <w:t>、经济发达地区</w:t>
      </w:r>
      <w:r>
        <w:rPr>
          <w:sz w:val="30"/>
        </w:rPr>
        <w:tab/>
      </w:r>
      <w:r>
        <w:rPr>
          <w:rFonts w:ascii="Arial" w:eastAsia="Arial"/>
          <w:spacing w:val="36"/>
          <w:sz w:val="30"/>
        </w:rPr>
        <w:t>D</w:t>
      </w:r>
      <w:r>
        <w:rPr>
          <w:sz w:val="30"/>
        </w:rPr>
        <w:t>、经济欠发达地区</w:t>
      </w:r>
    </w:p>
    <w:p>
      <w:pPr>
        <w:pStyle w:val="8"/>
        <w:numPr>
          <w:ilvl w:val="0"/>
          <w:numId w:val="16"/>
        </w:numPr>
        <w:tabs>
          <w:tab w:val="left" w:pos="760"/>
          <w:tab w:val="left" w:pos="4543"/>
        </w:tabs>
        <w:spacing w:before="0" w:after="0" w:line="364" w:lineRule="exact"/>
        <w:ind w:left="760" w:right="0" w:hanging="380"/>
        <w:jc w:val="left"/>
        <w:rPr>
          <w:sz w:val="30"/>
        </w:rPr>
      </w:pPr>
      <w:r>
        <w:rPr>
          <w:sz w:val="30"/>
        </w:rPr>
        <w:t>、生产经营单位不得因（</w:t>
      </w:r>
      <w:r>
        <w:rPr>
          <w:sz w:val="30"/>
        </w:rPr>
        <w:tab/>
      </w:r>
      <w:r>
        <w:rPr>
          <w:rFonts w:ascii="Arial" w:eastAsia="Arial"/>
          <w:sz w:val="30"/>
        </w:rPr>
        <w:t>b</w:t>
      </w:r>
      <w:r>
        <w:rPr>
          <w:rFonts w:ascii="Arial" w:eastAsia="Arial"/>
          <w:spacing w:val="-34"/>
          <w:sz w:val="30"/>
        </w:rPr>
        <w:t xml:space="preserve"> </w:t>
      </w:r>
      <w:r>
        <w:rPr>
          <w:sz w:val="30"/>
        </w:rPr>
        <w:t>）而降低其工资、福利等待遇或者解除与其订立的劳动合同。</w:t>
      </w:r>
    </w:p>
    <w:p>
      <w:pPr>
        <w:tabs>
          <w:tab w:val="left" w:pos="2403"/>
          <w:tab w:val="left" w:pos="3723"/>
        </w:tabs>
        <w:spacing w:before="316" w:line="412" w:lineRule="auto"/>
        <w:ind w:left="380" w:right="7079" w:firstLine="0"/>
        <w:jc w:val="left"/>
        <w:rPr>
          <w:sz w:val="30"/>
        </w:rPr>
      </w:pPr>
      <w:r>
        <w:rPr>
          <w:rFonts w:ascii="Arial" w:eastAsia="Arial"/>
          <w:spacing w:val="19"/>
          <w:sz w:val="30"/>
        </w:rPr>
        <w:t>A</w:t>
      </w:r>
      <w:r>
        <w:rPr>
          <w:sz w:val="30"/>
        </w:rPr>
        <w:t>、发生生产安全事故</w:t>
      </w:r>
      <w:r>
        <w:rPr>
          <w:sz w:val="30"/>
        </w:rPr>
        <w:tab/>
      </w:r>
      <w:r>
        <w:rPr>
          <w:rFonts w:ascii="Arial" w:eastAsia="Arial"/>
          <w:spacing w:val="36"/>
          <w:sz w:val="30"/>
        </w:rPr>
        <w:t>B</w:t>
      </w:r>
      <w:r>
        <w:rPr>
          <w:sz w:val="30"/>
        </w:rPr>
        <w:t>、安全生产管理人员依法履行职</w:t>
      </w:r>
      <w:r>
        <w:rPr>
          <w:spacing w:val="-19"/>
          <w:sz w:val="30"/>
        </w:rPr>
        <w:t>责</w:t>
      </w:r>
      <w:r>
        <w:rPr>
          <w:rFonts w:ascii="Arial" w:eastAsia="Arial"/>
          <w:spacing w:val="23"/>
          <w:sz w:val="30"/>
        </w:rPr>
        <w:t>C</w:t>
      </w:r>
      <w:r>
        <w:rPr>
          <w:sz w:val="30"/>
        </w:rPr>
        <w:t>、效益不好</w:t>
      </w:r>
      <w:r>
        <w:rPr>
          <w:sz w:val="30"/>
        </w:rPr>
        <w:tab/>
      </w:r>
      <w:r>
        <w:rPr>
          <w:rFonts w:ascii="Arial" w:eastAsia="Arial"/>
          <w:sz w:val="30"/>
        </w:rPr>
        <w:t>D</w:t>
      </w:r>
      <w:r>
        <w:rPr>
          <w:rFonts w:ascii="Arial" w:eastAsia="Arial"/>
          <w:spacing w:val="-44"/>
          <w:sz w:val="30"/>
        </w:rPr>
        <w:t xml:space="preserve"> </w:t>
      </w:r>
      <w:r>
        <w:rPr>
          <w:sz w:val="30"/>
        </w:rPr>
        <w:t>、安全生产风险高</w:t>
      </w:r>
    </w:p>
    <w:p>
      <w:pPr>
        <w:pStyle w:val="8"/>
        <w:numPr>
          <w:ilvl w:val="0"/>
          <w:numId w:val="16"/>
        </w:numPr>
        <w:tabs>
          <w:tab w:val="left" w:pos="760"/>
          <w:tab w:val="left" w:pos="4759"/>
        </w:tabs>
        <w:spacing w:before="17" w:after="0" w:line="400" w:lineRule="auto"/>
        <w:ind w:left="380" w:right="2699" w:firstLine="0"/>
        <w:jc w:val="left"/>
        <w:rPr>
          <w:sz w:val="30"/>
        </w:rPr>
      </w:pPr>
      <w:r>
        <w:rPr>
          <w:sz w:val="30"/>
        </w:rPr>
        <w:t>、生产经营单位应当建立（</w:t>
      </w:r>
      <w:r>
        <w:rPr>
          <w:sz w:val="30"/>
        </w:rPr>
        <w:tab/>
      </w:r>
      <w:r>
        <w:rPr>
          <w:rFonts w:ascii="Arial" w:eastAsia="Arial"/>
          <w:sz w:val="30"/>
        </w:rPr>
        <w:t>c</w:t>
      </w:r>
      <w:r>
        <w:rPr>
          <w:rFonts w:ascii="Arial" w:eastAsia="Arial"/>
          <w:spacing w:val="46"/>
          <w:sz w:val="30"/>
        </w:rPr>
        <w:t xml:space="preserve"> </w:t>
      </w:r>
      <w:r>
        <w:rPr>
          <w:sz w:val="30"/>
        </w:rPr>
        <w:t>），如实记录安全生产教育和培训的时间、内容、参加人</w:t>
      </w:r>
      <w:r>
        <w:rPr>
          <w:spacing w:val="-18"/>
          <w:sz w:val="30"/>
        </w:rPr>
        <w:t>员</w:t>
      </w:r>
      <w:r>
        <w:rPr>
          <w:sz w:val="30"/>
        </w:rPr>
        <w:t>以及考核结果等情况。</w:t>
      </w:r>
    </w:p>
    <w:p>
      <w:pPr>
        <w:tabs>
          <w:tab w:val="left" w:pos="3143"/>
        </w:tabs>
        <w:spacing w:before="76"/>
        <w:ind w:left="463" w:right="0" w:firstLine="0"/>
        <w:jc w:val="left"/>
        <w:rPr>
          <w:sz w:val="30"/>
        </w:rPr>
      </w:pPr>
      <w:r>
        <w:rPr>
          <w:rFonts w:ascii="Arial" w:eastAsia="Arial"/>
          <w:spacing w:val="16"/>
          <w:sz w:val="30"/>
        </w:rPr>
        <w:t>A</w:t>
      </w:r>
      <w:r>
        <w:rPr>
          <w:sz w:val="30"/>
        </w:rPr>
        <w:t>、生产经营台账</w:t>
      </w:r>
      <w:r>
        <w:rPr>
          <w:sz w:val="30"/>
        </w:rPr>
        <w:tab/>
      </w:r>
      <w:r>
        <w:rPr>
          <w:rFonts w:ascii="Arial" w:eastAsia="Arial"/>
          <w:sz w:val="30"/>
        </w:rPr>
        <w:t>B</w:t>
      </w:r>
      <w:r>
        <w:rPr>
          <w:rFonts w:ascii="Arial" w:eastAsia="Arial"/>
          <w:spacing w:val="-27"/>
          <w:sz w:val="30"/>
        </w:rPr>
        <w:t xml:space="preserve"> </w:t>
      </w:r>
      <w:r>
        <w:rPr>
          <w:sz w:val="30"/>
        </w:rPr>
        <w:t>、安全生产教育档案</w:t>
      </w:r>
    </w:p>
    <w:p>
      <w:pPr>
        <w:tabs>
          <w:tab w:val="left" w:pos="4763"/>
        </w:tabs>
        <w:spacing w:before="276"/>
        <w:ind w:left="380" w:right="0" w:firstLine="0"/>
        <w:jc w:val="left"/>
        <w:rPr>
          <w:sz w:val="30"/>
        </w:rPr>
      </w:pPr>
      <w:r>
        <w:rPr>
          <w:rFonts w:ascii="Arial" w:eastAsia="Arial"/>
          <w:spacing w:val="23"/>
          <w:sz w:val="30"/>
        </w:rPr>
        <w:t>C</w:t>
      </w:r>
      <w:r>
        <w:rPr>
          <w:sz w:val="30"/>
        </w:rPr>
        <w:t>、安全生产教育和培训档案</w:t>
      </w:r>
      <w:r>
        <w:rPr>
          <w:sz w:val="30"/>
        </w:rPr>
        <w:tab/>
      </w:r>
      <w:r>
        <w:rPr>
          <w:rFonts w:ascii="Arial" w:eastAsia="Arial"/>
          <w:sz w:val="30"/>
        </w:rPr>
        <w:t>D</w:t>
      </w:r>
      <w:r>
        <w:rPr>
          <w:rFonts w:ascii="Arial" w:eastAsia="Arial"/>
          <w:spacing w:val="-44"/>
          <w:sz w:val="30"/>
        </w:rPr>
        <w:t xml:space="preserve"> </w:t>
      </w:r>
      <w:r>
        <w:rPr>
          <w:sz w:val="30"/>
        </w:rPr>
        <w:t>、安全生产培训档案</w:t>
      </w:r>
    </w:p>
    <w:p>
      <w:pPr>
        <w:pStyle w:val="8"/>
        <w:numPr>
          <w:ilvl w:val="0"/>
          <w:numId w:val="16"/>
        </w:numPr>
        <w:tabs>
          <w:tab w:val="left" w:pos="760"/>
          <w:tab w:val="left" w:pos="4863"/>
        </w:tabs>
        <w:spacing w:before="296" w:after="0" w:line="412" w:lineRule="auto"/>
        <w:ind w:left="380" w:right="3379" w:firstLine="0"/>
        <w:jc w:val="left"/>
        <w:rPr>
          <w:sz w:val="30"/>
        </w:rPr>
      </w:pPr>
      <w:r>
        <w:rPr>
          <w:sz w:val="30"/>
        </w:rPr>
        <w:t>、根据《安全生产法》规定，生产经营单位应当在较大危险因素的生产经营场所和有</w:t>
      </w:r>
      <w:r>
        <w:rPr>
          <w:spacing w:val="-19"/>
          <w:sz w:val="30"/>
        </w:rPr>
        <w:t>关</w:t>
      </w:r>
      <w:r>
        <w:rPr>
          <w:sz w:val="30"/>
        </w:rPr>
        <w:t>设施、设备上，设置明显的（</w:t>
      </w:r>
      <w:r>
        <w:rPr>
          <w:sz w:val="30"/>
        </w:rPr>
        <w:tab/>
      </w:r>
      <w:r>
        <w:rPr>
          <w:rFonts w:ascii="Arial" w:eastAsia="Arial"/>
          <w:sz w:val="30"/>
        </w:rPr>
        <w:t>B</w:t>
      </w:r>
      <w:r>
        <w:rPr>
          <w:rFonts w:ascii="Arial" w:eastAsia="Arial"/>
          <w:spacing w:val="29"/>
          <w:sz w:val="30"/>
        </w:rPr>
        <w:t xml:space="preserve"> </w:t>
      </w:r>
      <w:r>
        <w:rPr>
          <w:sz w:val="30"/>
        </w:rPr>
        <w:t>），履行警示告知义务。</w:t>
      </w:r>
    </w:p>
    <w:p>
      <w:pPr>
        <w:tabs>
          <w:tab w:val="left" w:pos="2126"/>
          <w:tab w:val="left" w:pos="4906"/>
          <w:tab w:val="left" w:pos="6686"/>
        </w:tabs>
        <w:spacing w:before="37"/>
        <w:ind w:left="380" w:right="0" w:firstLine="0"/>
        <w:jc w:val="left"/>
        <w:rPr>
          <w:sz w:val="30"/>
        </w:rPr>
      </w:pPr>
      <w:r>
        <w:rPr>
          <w:rFonts w:ascii="Arial" w:eastAsia="Arial"/>
          <w:spacing w:val="19"/>
          <w:sz w:val="30"/>
        </w:rPr>
        <w:t>A</w:t>
      </w:r>
      <w:r>
        <w:rPr>
          <w:sz w:val="30"/>
        </w:rPr>
        <w:t>、报警器</w:t>
      </w:r>
      <w:r>
        <w:rPr>
          <w:sz w:val="30"/>
        </w:rPr>
        <w:tab/>
      </w:r>
      <w:r>
        <w:rPr>
          <w:rFonts w:ascii="Arial" w:eastAsia="Arial"/>
          <w:spacing w:val="33"/>
          <w:sz w:val="30"/>
        </w:rPr>
        <w:t>B</w:t>
      </w:r>
      <w:r>
        <w:rPr>
          <w:sz w:val="30"/>
        </w:rPr>
        <w:t>、安全警示标志</w:t>
      </w:r>
      <w:r>
        <w:rPr>
          <w:sz w:val="30"/>
        </w:rPr>
        <w:tab/>
      </w:r>
      <w:r>
        <w:rPr>
          <w:rFonts w:ascii="Arial" w:eastAsia="Arial"/>
          <w:sz w:val="30"/>
        </w:rPr>
        <w:t>C</w:t>
      </w:r>
      <w:r>
        <w:rPr>
          <w:rFonts w:ascii="Arial" w:eastAsia="Arial"/>
          <w:spacing w:val="-27"/>
          <w:sz w:val="30"/>
        </w:rPr>
        <w:t xml:space="preserve"> </w:t>
      </w:r>
      <w:r>
        <w:rPr>
          <w:sz w:val="30"/>
        </w:rPr>
        <w:t>、指示灯</w:t>
      </w:r>
      <w:r>
        <w:rPr>
          <w:sz w:val="30"/>
        </w:rPr>
        <w:tab/>
      </w:r>
      <w:r>
        <w:rPr>
          <w:rFonts w:ascii="Arial" w:eastAsia="Arial"/>
          <w:sz w:val="30"/>
        </w:rPr>
        <w:t>D</w:t>
      </w:r>
      <w:r>
        <w:rPr>
          <w:rFonts w:ascii="Arial" w:eastAsia="Arial"/>
          <w:spacing w:val="-27"/>
          <w:sz w:val="30"/>
        </w:rPr>
        <w:t xml:space="preserve"> </w:t>
      </w:r>
      <w:r>
        <w:rPr>
          <w:sz w:val="30"/>
        </w:rPr>
        <w:t>、安全围栏</w:t>
      </w:r>
    </w:p>
    <w:p>
      <w:pPr>
        <w:pStyle w:val="4"/>
        <w:ind w:left="0"/>
      </w:pPr>
    </w:p>
    <w:p>
      <w:pPr>
        <w:pStyle w:val="4"/>
        <w:ind w:left="0"/>
      </w:pPr>
    </w:p>
    <w:p>
      <w:pPr>
        <w:pStyle w:val="4"/>
        <w:ind w:left="0"/>
      </w:pPr>
    </w:p>
    <w:p>
      <w:pPr>
        <w:spacing w:before="232"/>
        <w:ind w:left="380" w:right="0" w:firstLine="0"/>
        <w:jc w:val="left"/>
        <w:rPr>
          <w:rFonts w:ascii="Arial" w:eastAsia="Arial"/>
          <w:sz w:val="30"/>
        </w:rPr>
      </w:pPr>
      <w:r>
        <w:rPr>
          <w:spacing w:val="-8"/>
          <w:sz w:val="30"/>
        </w:rPr>
        <w:t xml:space="preserve">答案： </w:t>
      </w:r>
      <w:r>
        <w:rPr>
          <w:rFonts w:ascii="Arial" w:eastAsia="Arial"/>
          <w:spacing w:val="13"/>
          <w:sz w:val="30"/>
        </w:rPr>
        <w:t>1</w:t>
      </w:r>
      <w:r>
        <w:rPr>
          <w:spacing w:val="20"/>
          <w:sz w:val="30"/>
        </w:rPr>
        <w:t>、</w:t>
      </w:r>
      <w:r>
        <w:rPr>
          <w:rFonts w:ascii="Arial" w:eastAsia="Arial"/>
          <w:sz w:val="30"/>
        </w:rPr>
        <w:t xml:space="preserve">C 2 </w:t>
      </w:r>
      <w:r>
        <w:rPr>
          <w:spacing w:val="40"/>
          <w:sz w:val="30"/>
        </w:rPr>
        <w:t>、</w:t>
      </w:r>
      <w:r>
        <w:rPr>
          <w:rFonts w:ascii="Arial" w:eastAsia="Arial"/>
          <w:sz w:val="30"/>
        </w:rPr>
        <w:t xml:space="preserve">D 3 </w:t>
      </w:r>
      <w:r>
        <w:rPr>
          <w:spacing w:val="40"/>
          <w:sz w:val="30"/>
        </w:rPr>
        <w:t>、</w:t>
      </w:r>
      <w:r>
        <w:rPr>
          <w:rFonts w:ascii="Arial" w:eastAsia="Arial"/>
          <w:sz w:val="30"/>
        </w:rPr>
        <w:t xml:space="preserve">D 4 </w:t>
      </w:r>
      <w:r>
        <w:rPr>
          <w:spacing w:val="40"/>
          <w:sz w:val="30"/>
        </w:rPr>
        <w:t>、</w:t>
      </w:r>
      <w:r>
        <w:rPr>
          <w:rFonts w:ascii="Arial" w:eastAsia="Arial"/>
          <w:sz w:val="30"/>
        </w:rPr>
        <w:t xml:space="preserve">A 5 </w:t>
      </w:r>
      <w:r>
        <w:rPr>
          <w:spacing w:val="40"/>
          <w:sz w:val="30"/>
        </w:rPr>
        <w:t>、</w:t>
      </w:r>
      <w:r>
        <w:rPr>
          <w:rFonts w:ascii="Arial" w:eastAsia="Arial"/>
          <w:sz w:val="30"/>
        </w:rPr>
        <w:t xml:space="preserve">A 6 </w:t>
      </w:r>
      <w:r>
        <w:rPr>
          <w:spacing w:val="40"/>
          <w:sz w:val="30"/>
        </w:rPr>
        <w:t>、</w:t>
      </w:r>
      <w:r>
        <w:rPr>
          <w:rFonts w:ascii="Arial" w:eastAsia="Arial"/>
          <w:sz w:val="30"/>
        </w:rPr>
        <w:t xml:space="preserve">A 7 </w:t>
      </w:r>
      <w:r>
        <w:rPr>
          <w:spacing w:val="20"/>
          <w:sz w:val="30"/>
        </w:rPr>
        <w:t>、</w:t>
      </w:r>
      <w:r>
        <w:rPr>
          <w:rFonts w:ascii="Arial" w:eastAsia="Arial"/>
          <w:sz w:val="30"/>
        </w:rPr>
        <w:t xml:space="preserve">B 8 </w:t>
      </w:r>
      <w:r>
        <w:rPr>
          <w:spacing w:val="40"/>
          <w:sz w:val="30"/>
        </w:rPr>
        <w:t>、</w:t>
      </w:r>
      <w:r>
        <w:rPr>
          <w:rFonts w:ascii="Arial" w:eastAsia="Arial"/>
          <w:sz w:val="30"/>
        </w:rPr>
        <w:t xml:space="preserve">D 9 </w:t>
      </w:r>
      <w:r>
        <w:rPr>
          <w:spacing w:val="40"/>
          <w:sz w:val="30"/>
        </w:rPr>
        <w:t>、</w:t>
      </w:r>
      <w:r>
        <w:rPr>
          <w:rFonts w:ascii="Arial" w:eastAsia="Arial"/>
          <w:sz w:val="30"/>
        </w:rPr>
        <w:t xml:space="preserve">B 10 </w:t>
      </w:r>
      <w:r>
        <w:rPr>
          <w:spacing w:val="40"/>
          <w:sz w:val="30"/>
        </w:rPr>
        <w:t>、</w:t>
      </w:r>
      <w:r>
        <w:rPr>
          <w:rFonts w:ascii="Arial" w:eastAsia="Arial"/>
          <w:sz w:val="30"/>
        </w:rPr>
        <w:t>D</w:t>
      </w:r>
    </w:p>
    <w:p>
      <w:pPr>
        <w:spacing w:before="316"/>
        <w:ind w:left="380" w:right="0" w:firstLine="0"/>
        <w:jc w:val="left"/>
        <w:rPr>
          <w:rFonts w:ascii="Arial" w:eastAsia="Arial"/>
          <w:sz w:val="30"/>
        </w:rPr>
      </w:pPr>
      <w:r>
        <w:rPr>
          <w:rFonts w:ascii="Arial" w:eastAsia="Arial"/>
          <w:sz w:val="30"/>
        </w:rPr>
        <w:t xml:space="preserve">11 </w:t>
      </w:r>
      <w:r>
        <w:rPr>
          <w:spacing w:val="40"/>
          <w:sz w:val="30"/>
        </w:rPr>
        <w:t>、</w:t>
      </w:r>
      <w:r>
        <w:rPr>
          <w:rFonts w:ascii="Arial" w:eastAsia="Arial"/>
          <w:sz w:val="30"/>
        </w:rPr>
        <w:t xml:space="preserve">D 12 </w:t>
      </w:r>
      <w:r>
        <w:rPr>
          <w:spacing w:val="40"/>
          <w:sz w:val="30"/>
        </w:rPr>
        <w:t>、</w:t>
      </w:r>
      <w:r>
        <w:rPr>
          <w:rFonts w:ascii="Arial" w:eastAsia="Arial"/>
          <w:sz w:val="30"/>
        </w:rPr>
        <w:t xml:space="preserve">D 13 </w:t>
      </w:r>
      <w:r>
        <w:rPr>
          <w:spacing w:val="40"/>
          <w:sz w:val="30"/>
        </w:rPr>
        <w:t>、</w:t>
      </w:r>
      <w:r>
        <w:rPr>
          <w:rFonts w:ascii="Arial" w:eastAsia="Arial"/>
          <w:sz w:val="30"/>
        </w:rPr>
        <w:t xml:space="preserve">C 14 </w:t>
      </w:r>
      <w:r>
        <w:rPr>
          <w:spacing w:val="40"/>
          <w:sz w:val="30"/>
        </w:rPr>
        <w:t>、</w:t>
      </w:r>
      <w:r>
        <w:rPr>
          <w:rFonts w:ascii="Arial" w:eastAsia="Arial"/>
          <w:sz w:val="30"/>
        </w:rPr>
        <w:t xml:space="preserve">C 15 </w:t>
      </w:r>
      <w:r>
        <w:rPr>
          <w:spacing w:val="40"/>
          <w:sz w:val="30"/>
        </w:rPr>
        <w:t>、</w:t>
      </w:r>
      <w:r>
        <w:rPr>
          <w:rFonts w:ascii="Arial" w:eastAsia="Arial"/>
          <w:sz w:val="30"/>
        </w:rPr>
        <w:t xml:space="preserve">C 16 </w:t>
      </w:r>
      <w:r>
        <w:rPr>
          <w:spacing w:val="-45"/>
          <w:sz w:val="30"/>
        </w:rPr>
        <w:t xml:space="preserve">、 </w:t>
      </w:r>
      <w:r>
        <w:rPr>
          <w:rFonts w:ascii="Arial" w:eastAsia="Arial"/>
          <w:sz w:val="30"/>
        </w:rPr>
        <w:t xml:space="preserve">B 17 </w:t>
      </w:r>
      <w:r>
        <w:rPr>
          <w:spacing w:val="40"/>
          <w:sz w:val="30"/>
        </w:rPr>
        <w:t>、</w:t>
      </w:r>
      <w:r>
        <w:rPr>
          <w:rFonts w:ascii="Arial" w:eastAsia="Arial"/>
          <w:sz w:val="30"/>
        </w:rPr>
        <w:t xml:space="preserve">B 18 </w:t>
      </w:r>
      <w:r>
        <w:rPr>
          <w:spacing w:val="40"/>
          <w:sz w:val="30"/>
        </w:rPr>
        <w:t>、</w:t>
      </w:r>
      <w:r>
        <w:rPr>
          <w:rFonts w:ascii="Arial" w:eastAsia="Arial"/>
          <w:sz w:val="30"/>
        </w:rPr>
        <w:t xml:space="preserve">B 19 </w:t>
      </w:r>
      <w:r>
        <w:rPr>
          <w:spacing w:val="20"/>
          <w:sz w:val="30"/>
        </w:rPr>
        <w:t>、</w:t>
      </w:r>
      <w:r>
        <w:rPr>
          <w:rFonts w:ascii="Arial" w:eastAsia="Arial"/>
          <w:sz w:val="30"/>
        </w:rPr>
        <w:t xml:space="preserve">C 20 </w:t>
      </w:r>
      <w:r>
        <w:rPr>
          <w:spacing w:val="40"/>
          <w:sz w:val="30"/>
        </w:rPr>
        <w:t>、</w:t>
      </w:r>
      <w:r>
        <w:rPr>
          <w:rFonts w:ascii="Arial" w:eastAsia="Arial"/>
          <w:sz w:val="30"/>
        </w:rPr>
        <w:t>B</w:t>
      </w:r>
    </w:p>
    <w:p>
      <w:pPr>
        <w:pStyle w:val="4"/>
        <w:ind w:left="0"/>
        <w:rPr>
          <w:rFonts w:ascii="Arial"/>
          <w:sz w:val="20"/>
        </w:rPr>
      </w:pPr>
    </w:p>
    <w:p>
      <w:pPr>
        <w:pStyle w:val="4"/>
        <w:ind w:left="0"/>
        <w:rPr>
          <w:rFonts w:ascii="Arial"/>
          <w:sz w:val="20"/>
        </w:rPr>
      </w:pPr>
    </w:p>
    <w:p>
      <w:pPr>
        <w:pStyle w:val="4"/>
        <w:ind w:left="0"/>
        <w:rPr>
          <w:rFonts w:ascii="Arial"/>
          <w:sz w:val="20"/>
        </w:rPr>
      </w:pPr>
    </w:p>
    <w:p>
      <w:pPr>
        <w:pStyle w:val="4"/>
        <w:ind w:left="0"/>
        <w:rPr>
          <w:rFonts w:ascii="Arial"/>
          <w:sz w:val="20"/>
        </w:rPr>
      </w:pPr>
    </w:p>
    <w:p>
      <w:pPr>
        <w:pStyle w:val="4"/>
        <w:ind w:left="0"/>
        <w:rPr>
          <w:rFonts w:ascii="Arial"/>
          <w:sz w:val="20"/>
        </w:rPr>
      </w:pPr>
    </w:p>
    <w:p>
      <w:pPr>
        <w:pStyle w:val="4"/>
        <w:ind w:left="0"/>
        <w:rPr>
          <w:rFonts w:ascii="Arial"/>
          <w:sz w:val="20"/>
        </w:rPr>
      </w:pPr>
    </w:p>
    <w:p>
      <w:pPr>
        <w:pStyle w:val="4"/>
        <w:ind w:left="0"/>
        <w:rPr>
          <w:rFonts w:ascii="Arial"/>
          <w:sz w:val="20"/>
        </w:rPr>
      </w:pPr>
    </w:p>
    <w:p>
      <w:pPr>
        <w:pStyle w:val="4"/>
        <w:ind w:left="0"/>
        <w:rPr>
          <w:rFonts w:ascii="Arial"/>
          <w:sz w:val="20"/>
        </w:rPr>
      </w:pPr>
    </w:p>
    <w:p>
      <w:pPr>
        <w:pStyle w:val="4"/>
        <w:spacing w:before="3"/>
        <w:ind w:left="0"/>
        <w:rPr>
          <w:rFonts w:ascii="Arial"/>
          <w:sz w:val="29"/>
        </w:rPr>
      </w:pPr>
    </w:p>
    <w:p>
      <w:pPr>
        <w:spacing w:after="0"/>
        <w:rPr>
          <w:rFonts w:ascii="Arial"/>
          <w:sz w:val="29"/>
        </w:rPr>
        <w:sectPr>
          <w:pgSz w:w="19120" w:h="27060"/>
          <w:pgMar w:top="2400" w:right="1080" w:bottom="280" w:left="2500" w:header="720" w:footer="720" w:gutter="0"/>
          <w:cols w:space="720" w:num="1"/>
        </w:sectPr>
      </w:pPr>
    </w:p>
    <w:p>
      <w:pPr>
        <w:pStyle w:val="4"/>
        <w:ind w:left="0"/>
        <w:rPr>
          <w:rFonts w:ascii="Arial"/>
          <w:sz w:val="40"/>
        </w:rPr>
      </w:pPr>
    </w:p>
    <w:p>
      <w:pPr>
        <w:pStyle w:val="4"/>
        <w:spacing w:before="11"/>
        <w:ind w:left="0"/>
        <w:rPr>
          <w:rFonts w:ascii="Arial"/>
          <w:sz w:val="39"/>
        </w:rPr>
      </w:pPr>
    </w:p>
    <w:p>
      <w:pPr>
        <w:pStyle w:val="4"/>
      </w:pPr>
      <w:r>
        <w:t>填空题：</w:t>
      </w:r>
    </w:p>
    <w:p>
      <w:pPr>
        <w:spacing w:before="0" w:line="922" w:lineRule="exact"/>
        <w:ind w:left="380" w:right="0" w:firstLine="0"/>
        <w:jc w:val="left"/>
        <w:rPr>
          <w:sz w:val="72"/>
        </w:rPr>
      </w:pPr>
      <w:r>
        <w:br w:type="column"/>
      </w:r>
      <w:r>
        <w:rPr>
          <w:sz w:val="72"/>
        </w:rPr>
        <w:t>填空题</w:t>
      </w:r>
    </w:p>
    <w:p>
      <w:pPr>
        <w:spacing w:after="0" w:line="922" w:lineRule="exact"/>
        <w:jc w:val="left"/>
        <w:rPr>
          <w:sz w:val="72"/>
        </w:rPr>
        <w:sectPr>
          <w:type w:val="continuous"/>
          <w:pgSz w:w="19120" w:h="27060"/>
          <w:pgMar w:top="2520" w:right="1080" w:bottom="280" w:left="2500" w:header="720" w:footer="720" w:gutter="0"/>
          <w:cols w:equalWidth="0" w:num="2">
            <w:col w:w="1861" w:space="3659"/>
            <w:col w:w="10020"/>
          </w:cols>
        </w:sectPr>
      </w:pPr>
    </w:p>
    <w:p>
      <w:pPr>
        <w:pStyle w:val="4"/>
        <w:spacing w:before="20" w:line="259" w:lineRule="auto"/>
        <w:ind w:left="1160" w:right="1919" w:hanging="780"/>
      </w:pPr>
      <w:r>
        <w:t>一、车辆驾驶人必须经过（</w:t>
      </w:r>
      <w:r>
        <w:rPr>
          <w:spacing w:val="-1"/>
        </w:rPr>
        <w:t xml:space="preserve"> 专业训练 </w:t>
      </w:r>
      <w:r>
        <w:rPr>
          <w:spacing w:val="-160"/>
        </w:rPr>
        <w:t>）</w:t>
      </w:r>
      <w:r>
        <w:t>，并经有关部门（</w:t>
      </w:r>
      <w:r>
        <w:rPr>
          <w:spacing w:val="-21"/>
        </w:rPr>
        <w:t xml:space="preserve"> 考核合格 </w:t>
      </w:r>
      <w:r>
        <w:rPr>
          <w:spacing w:val="-160"/>
        </w:rPr>
        <w:t>）</w:t>
      </w:r>
      <w:r>
        <w:rPr>
          <w:spacing w:val="-4"/>
        </w:rPr>
        <w:t>，方能单独操</w:t>
      </w:r>
      <w:r>
        <w:t>作，严禁无证驾驶；</w:t>
      </w:r>
    </w:p>
    <w:p>
      <w:pPr>
        <w:pStyle w:val="4"/>
        <w:spacing w:before="63"/>
      </w:pPr>
      <w:r>
        <w:t>二、严禁（</w:t>
      </w:r>
      <w:r>
        <w:rPr>
          <w:spacing w:val="-21"/>
        </w:rPr>
        <w:t xml:space="preserve"> 酒后驾驶 </w:t>
      </w:r>
      <w:r>
        <w:rPr>
          <w:spacing w:val="-160"/>
        </w:rPr>
        <w:t>）</w:t>
      </w:r>
      <w:r>
        <w:t>，行驶中不准其它与驾驶无关的行为；</w:t>
      </w:r>
    </w:p>
    <w:p>
      <w:pPr>
        <w:pStyle w:val="4"/>
        <w:ind w:left="0"/>
        <w:rPr>
          <w:sz w:val="40"/>
        </w:rPr>
      </w:pPr>
    </w:p>
    <w:p>
      <w:pPr>
        <w:pStyle w:val="4"/>
        <w:spacing w:before="267" w:line="343" w:lineRule="auto"/>
        <w:ind w:left="1160" w:right="1619" w:hanging="780"/>
      </w:pPr>
      <w:r>
        <w:rPr>
          <w:spacing w:val="15"/>
        </w:rPr>
        <w:t>三、倒车</w:t>
      </w:r>
      <w:r>
        <w:rPr>
          <w:rFonts w:ascii="Arial" w:eastAsia="Arial"/>
        </w:rPr>
        <w:t xml:space="preserve">/ </w:t>
      </w:r>
      <w:r>
        <w:rPr>
          <w:spacing w:val="30"/>
        </w:rPr>
        <w:t>拐弯</w:t>
      </w:r>
      <w:r>
        <w:rPr>
          <w:rFonts w:ascii="Arial" w:eastAsia="Arial"/>
        </w:rPr>
        <w:t xml:space="preserve">/ </w:t>
      </w:r>
      <w:r>
        <w:t>过十字路口时应（</w:t>
      </w:r>
      <w:r>
        <w:rPr>
          <w:spacing w:val="-11"/>
        </w:rPr>
        <w:t xml:space="preserve"> 鸣号减速 </w:t>
      </w:r>
      <w:r>
        <w:rPr>
          <w:spacing w:val="-160"/>
        </w:rPr>
        <w:t>）</w:t>
      </w:r>
      <w:r>
        <w:t>，严禁抢道，严禁（</w:t>
      </w:r>
      <w:r>
        <w:rPr>
          <w:spacing w:val="13"/>
        </w:rPr>
        <w:t xml:space="preserve"> 超重</w:t>
      </w:r>
      <w:r>
        <w:rPr>
          <w:spacing w:val="-160"/>
        </w:rPr>
        <w:t>）</w:t>
      </w:r>
      <w:r>
        <w:rPr>
          <w:spacing w:val="-200"/>
        </w:rPr>
        <w:t>、</w:t>
      </w:r>
      <w:r>
        <w:rPr>
          <w:spacing w:val="20"/>
        </w:rPr>
        <w:t>（</w:t>
      </w:r>
      <w:r>
        <w:rPr>
          <w:spacing w:val="14"/>
        </w:rPr>
        <w:t>超高、</w:t>
      </w:r>
      <w:r>
        <w:t>超长作业；</w:t>
      </w:r>
    </w:p>
    <w:p>
      <w:pPr>
        <w:pStyle w:val="4"/>
        <w:spacing w:before="4"/>
        <w:ind w:left="0"/>
        <w:rPr>
          <w:sz w:val="45"/>
        </w:rPr>
      </w:pPr>
    </w:p>
    <w:p>
      <w:pPr>
        <w:pStyle w:val="4"/>
        <w:spacing w:line="321" w:lineRule="auto"/>
        <w:ind w:left="1160" w:right="1739" w:hanging="780"/>
      </w:pPr>
      <w:r>
        <w:rPr>
          <w:spacing w:val="-8"/>
        </w:rPr>
        <w:t>四、叉车停用时， 应停在</w:t>
      </w:r>
      <w:r>
        <w:rPr>
          <w:spacing w:val="20"/>
        </w:rPr>
        <w:t>（</w:t>
      </w:r>
      <w:r>
        <w:rPr>
          <w:spacing w:val="-12"/>
        </w:rPr>
        <w:t xml:space="preserve">指定地点 </w:t>
      </w:r>
      <w:r>
        <w:rPr>
          <w:spacing w:val="-180"/>
        </w:rPr>
        <w:t>）</w:t>
      </w:r>
      <w:r>
        <w:rPr>
          <w:spacing w:val="-12"/>
        </w:rPr>
        <w:t xml:space="preserve">，且应将货叉降至 </w:t>
      </w:r>
      <w:r>
        <w:t>（</w:t>
      </w:r>
      <w:r>
        <w:rPr>
          <w:spacing w:val="-38"/>
        </w:rPr>
        <w:t xml:space="preserve"> 最低位置 </w:t>
      </w:r>
      <w:r>
        <w:rPr>
          <w:spacing w:val="-160"/>
        </w:rPr>
        <w:t>）</w:t>
      </w:r>
      <w:r>
        <w:rPr>
          <w:spacing w:val="-11"/>
        </w:rPr>
        <w:t>，取下钥匙，</w:t>
      </w:r>
      <w:r>
        <w:t>拉紧手动制动器。</w:t>
      </w:r>
    </w:p>
    <w:p>
      <w:pPr>
        <w:pStyle w:val="4"/>
        <w:spacing w:before="1"/>
        <w:ind w:left="0"/>
        <w:rPr>
          <w:sz w:val="47"/>
        </w:rPr>
      </w:pPr>
    </w:p>
    <w:p>
      <w:pPr>
        <w:tabs>
          <w:tab w:val="left" w:pos="5099"/>
        </w:tabs>
        <w:spacing w:before="1"/>
        <w:ind w:left="380" w:right="0" w:firstLine="0"/>
        <w:jc w:val="left"/>
        <w:rPr>
          <w:sz w:val="30"/>
        </w:rPr>
      </w:pPr>
      <w:r>
        <w:rPr>
          <w:sz w:val="30"/>
        </w:rPr>
        <w:t>五、电工在上班前必须配备好（</w:t>
      </w:r>
      <w:r>
        <w:rPr>
          <w:sz w:val="30"/>
        </w:rPr>
        <w:tab/>
      </w:r>
      <w:r>
        <w:rPr>
          <w:sz w:val="30"/>
        </w:rPr>
        <w:t>绝缘手套</w:t>
      </w:r>
      <w:r>
        <w:rPr>
          <w:spacing w:val="10"/>
          <w:sz w:val="30"/>
        </w:rPr>
        <w:t xml:space="preserve"> </w:t>
      </w:r>
      <w:r>
        <w:rPr>
          <w:spacing w:val="-120"/>
          <w:sz w:val="30"/>
        </w:rPr>
        <w:t>）</w:t>
      </w:r>
      <w:r>
        <w:rPr>
          <w:spacing w:val="-140"/>
          <w:sz w:val="30"/>
        </w:rPr>
        <w:t>、</w:t>
      </w:r>
      <w:r>
        <w:rPr>
          <w:sz w:val="30"/>
        </w:rPr>
        <w:t>（</w:t>
      </w:r>
      <w:r>
        <w:rPr>
          <w:spacing w:val="-110"/>
          <w:sz w:val="30"/>
        </w:rPr>
        <w:t xml:space="preserve"> </w:t>
      </w:r>
      <w:r>
        <w:rPr>
          <w:sz w:val="30"/>
        </w:rPr>
        <w:t>绝缘鞋</w:t>
      </w:r>
      <w:r>
        <w:rPr>
          <w:spacing w:val="-30"/>
          <w:sz w:val="30"/>
        </w:rPr>
        <w:t xml:space="preserve"> </w:t>
      </w:r>
      <w:r>
        <w:rPr>
          <w:sz w:val="30"/>
        </w:rPr>
        <w:t>）等相关的防护用品。</w:t>
      </w:r>
    </w:p>
    <w:p>
      <w:pPr>
        <w:pStyle w:val="4"/>
        <w:tabs>
          <w:tab w:val="left" w:pos="6179"/>
          <w:tab w:val="left" w:pos="11579"/>
        </w:tabs>
        <w:spacing w:before="155"/>
      </w:pPr>
      <w:r>
        <w:t>六、安装灯头时，开关必须接在（</w:t>
      </w:r>
      <w:r>
        <w:tab/>
      </w:r>
      <w:r>
        <w:t>火</w:t>
      </w:r>
      <w:r>
        <w:rPr>
          <w:spacing w:val="60"/>
        </w:rPr>
        <w:t>线</w:t>
      </w:r>
      <w:r>
        <w:t>）上，灯头螺口必须接在（</w:t>
      </w:r>
      <w:r>
        <w:tab/>
      </w:r>
      <w:r>
        <w:t>零</w:t>
      </w:r>
      <w:r>
        <w:rPr>
          <w:spacing w:val="60"/>
        </w:rPr>
        <w:t>线</w:t>
      </w:r>
      <w:r>
        <w:t>）上。</w:t>
      </w:r>
    </w:p>
    <w:p>
      <w:pPr>
        <w:pStyle w:val="4"/>
        <w:tabs>
          <w:tab w:val="left" w:pos="8419"/>
        </w:tabs>
        <w:spacing w:before="119" w:line="249" w:lineRule="auto"/>
        <w:ind w:right="1619"/>
      </w:pPr>
      <w:r>
        <w:t>七、高压设备发生接地时，如在室内不准接近（</w:t>
      </w:r>
      <w:r>
        <w:tab/>
      </w:r>
      <w:r>
        <w:rPr>
          <w:rFonts w:ascii="Arial" w:eastAsia="Arial"/>
        </w:rPr>
        <w:t>4-5</w:t>
      </w:r>
      <w:r>
        <w:rPr>
          <w:rFonts w:ascii="Arial" w:eastAsia="Arial"/>
          <w:spacing w:val="-42"/>
        </w:rPr>
        <w:t xml:space="preserve"> </w:t>
      </w:r>
      <w:r>
        <w:t>）米，室内不准接近（</w:t>
      </w:r>
      <w:r>
        <w:rPr>
          <w:spacing w:val="-3"/>
        </w:rPr>
        <w:t xml:space="preserve"> </w:t>
      </w:r>
      <w:r>
        <w:rPr>
          <w:rFonts w:ascii="Arial" w:eastAsia="Arial"/>
        </w:rPr>
        <w:t>8-10</w:t>
      </w:r>
      <w:r>
        <w:rPr>
          <w:rFonts w:ascii="Arial" w:eastAsia="Arial"/>
          <w:spacing w:val="-42"/>
        </w:rPr>
        <w:t xml:space="preserve"> </w:t>
      </w:r>
      <w:r>
        <w:rPr>
          <w:spacing w:val="-12"/>
        </w:rPr>
        <w:t xml:space="preserve">） </w:t>
      </w:r>
      <w:r>
        <w:t>米，但施行救护和有安全措施的不在此限。</w:t>
      </w:r>
    </w:p>
    <w:p>
      <w:pPr>
        <w:pStyle w:val="4"/>
        <w:tabs>
          <w:tab w:val="left" w:pos="8899"/>
        </w:tabs>
        <w:spacing w:before="81" w:line="343" w:lineRule="auto"/>
        <w:ind w:left="1160" w:right="1619" w:hanging="780"/>
      </w:pPr>
      <w:r>
        <w:t>八</w:t>
      </w:r>
      <w:r>
        <w:rPr>
          <w:spacing w:val="-20"/>
        </w:rPr>
        <w:t>、</w:t>
      </w:r>
      <w:r>
        <w:t>高压设备室内禁止</w:t>
      </w:r>
      <w:r>
        <w:rPr>
          <w:spacing w:val="-60"/>
        </w:rPr>
        <w:t xml:space="preserve"> </w:t>
      </w:r>
      <w:r>
        <w:rPr>
          <w:spacing w:val="20"/>
        </w:rPr>
        <w:t>（</w:t>
      </w:r>
      <w:r>
        <w:t>吸</w:t>
      </w:r>
      <w:r>
        <w:rPr>
          <w:spacing w:val="60"/>
        </w:rPr>
        <w:t>烟</w:t>
      </w:r>
      <w:r>
        <w:rPr>
          <w:spacing w:val="-120"/>
        </w:rPr>
        <w:t>），</w:t>
      </w:r>
      <w:r>
        <w:t>使用喷灯时火焰距</w:t>
      </w:r>
      <w:r>
        <w:tab/>
      </w:r>
      <w:r>
        <w:rPr>
          <w:rFonts w:ascii="Arial" w:eastAsia="Arial"/>
        </w:rPr>
        <w:t>6</w:t>
      </w:r>
      <w:r>
        <w:rPr>
          <w:rFonts w:ascii="Arial" w:eastAsia="Arial"/>
          <w:spacing w:val="-1"/>
        </w:rPr>
        <w:t xml:space="preserve"> </w:t>
      </w:r>
      <w:r>
        <w:t>千伏带电部分不小于</w:t>
      </w:r>
      <w:r>
        <w:rPr>
          <w:spacing w:val="-19"/>
        </w:rPr>
        <w:t xml:space="preserve"> </w:t>
      </w:r>
      <w:r>
        <w:rPr>
          <w:spacing w:val="4"/>
        </w:rPr>
        <w:t>（</w:t>
      </w:r>
      <w:r>
        <w:rPr>
          <w:rFonts w:ascii="Arial" w:eastAsia="Arial"/>
          <w:spacing w:val="4"/>
        </w:rPr>
        <w:t>1.5</w:t>
      </w:r>
      <w:r>
        <w:rPr>
          <w:rFonts w:ascii="Arial" w:eastAsia="Arial"/>
          <w:spacing w:val="-20"/>
        </w:rPr>
        <w:t xml:space="preserve"> </w:t>
      </w:r>
      <w:r>
        <w:rPr>
          <w:spacing w:val="-15"/>
        </w:rPr>
        <w:t xml:space="preserve">） </w:t>
      </w:r>
      <w:r>
        <w:t>米，加油点火必须在室外进行，切实注意防火；</w:t>
      </w:r>
    </w:p>
    <w:p>
      <w:pPr>
        <w:pStyle w:val="4"/>
        <w:tabs>
          <w:tab w:val="left" w:pos="7339"/>
        </w:tabs>
        <w:spacing w:line="422" w:lineRule="exact"/>
      </w:pPr>
      <w:r>
        <w:t>九、电气设备发生火灾时，要立即切断（</w:t>
      </w:r>
      <w:r>
        <w:tab/>
      </w:r>
      <w:r>
        <w:t>电源</w:t>
      </w:r>
      <w:r>
        <w:rPr>
          <w:spacing w:val="-100"/>
        </w:rPr>
        <w:t xml:space="preserve"> </w:t>
      </w:r>
      <w:r>
        <w:rPr>
          <w:spacing w:val="-180"/>
        </w:rPr>
        <w:t>）</w:t>
      </w:r>
      <w:r>
        <w:t>，严禁（</w:t>
      </w:r>
      <w:r>
        <w:rPr>
          <w:spacing w:val="-60"/>
        </w:rPr>
        <w:t xml:space="preserve"> </w:t>
      </w:r>
      <w:r>
        <w:t>用</w:t>
      </w:r>
      <w:r>
        <w:rPr>
          <w:spacing w:val="40"/>
        </w:rPr>
        <w:t>水</w:t>
      </w:r>
      <w:r>
        <w:t>）灭火，须用（ 四</w:t>
      </w:r>
    </w:p>
    <w:p>
      <w:pPr>
        <w:pStyle w:val="4"/>
        <w:spacing w:before="158"/>
      </w:pPr>
      <w:r>
        <w:t>氯化磷）灭火器或（ 二氧化碳 ）灭火器。</w:t>
      </w:r>
    </w:p>
    <w:p>
      <w:pPr>
        <w:pStyle w:val="4"/>
        <w:tabs>
          <w:tab w:val="left" w:pos="3279"/>
        </w:tabs>
        <w:spacing w:before="159" w:line="333" w:lineRule="auto"/>
        <w:ind w:left="1160" w:right="2519" w:hanging="780"/>
      </w:pPr>
      <w:r>
        <w:t>十、氧气瓶每（</w:t>
      </w:r>
      <w:r>
        <w:tab/>
      </w:r>
      <w:r>
        <w:rPr>
          <w:rFonts w:ascii="Arial" w:eastAsia="Arial"/>
        </w:rPr>
        <w:t>3</w:t>
      </w:r>
      <w:r>
        <w:rPr>
          <w:rFonts w:ascii="Arial" w:eastAsia="Arial"/>
          <w:spacing w:val="79"/>
        </w:rPr>
        <w:t xml:space="preserve"> </w:t>
      </w:r>
      <w:r>
        <w:t>）年要进行一次内外部检查和水压试验，合格后方可继续</w:t>
      </w:r>
      <w:r>
        <w:rPr>
          <w:spacing w:val="-18"/>
        </w:rPr>
        <w:t>使</w:t>
      </w:r>
      <w:r>
        <w:t>用。严重腐蚀的瓶体应停止使用或报废。</w:t>
      </w:r>
    </w:p>
    <w:p>
      <w:pPr>
        <w:pStyle w:val="4"/>
        <w:spacing w:before="8"/>
        <w:ind w:left="0"/>
        <w:rPr>
          <w:sz w:val="46"/>
        </w:rPr>
      </w:pPr>
    </w:p>
    <w:p>
      <w:pPr>
        <w:pStyle w:val="4"/>
        <w:tabs>
          <w:tab w:val="left" w:pos="8299"/>
        </w:tabs>
      </w:pPr>
      <w:r>
        <w:t>十一、氧气瓶不能全部用完，瓶内至少留有（</w:t>
      </w:r>
      <w:r>
        <w:tab/>
      </w:r>
      <w:r>
        <w:rPr>
          <w:rFonts w:ascii="Arial" w:eastAsia="Arial"/>
        </w:rPr>
        <w:t>0.5</w:t>
      </w:r>
      <w:r>
        <w:rPr>
          <w:rFonts w:ascii="Arial" w:eastAsia="Arial"/>
          <w:spacing w:val="58"/>
        </w:rPr>
        <w:t xml:space="preserve"> </w:t>
      </w:r>
      <w:r>
        <w:t>）帕大气余压；</w:t>
      </w:r>
    </w:p>
    <w:p>
      <w:pPr>
        <w:pStyle w:val="4"/>
        <w:ind w:left="0"/>
        <w:rPr>
          <w:sz w:val="42"/>
        </w:rPr>
      </w:pPr>
    </w:p>
    <w:p>
      <w:pPr>
        <w:pStyle w:val="4"/>
        <w:tabs>
          <w:tab w:val="left" w:pos="11019"/>
        </w:tabs>
        <w:spacing w:before="281" w:line="321" w:lineRule="auto"/>
        <w:ind w:left="1160" w:right="1839" w:hanging="780"/>
      </w:pPr>
      <w:r>
        <w:t>十二、当乙炔瓶气阀和氧气瓶气阀冻结须预热时，只能采用（</w:t>
      </w:r>
      <w:r>
        <w:tab/>
      </w:r>
      <w:r>
        <w:t>热水</w:t>
      </w:r>
      <w:r>
        <w:rPr>
          <w:spacing w:val="80"/>
        </w:rPr>
        <w:t xml:space="preserve"> </w:t>
      </w:r>
      <w:r>
        <w:t>）和（</w:t>
      </w:r>
      <w:r>
        <w:rPr>
          <w:spacing w:val="80"/>
        </w:rPr>
        <w:t xml:space="preserve"> </w:t>
      </w:r>
      <w:r>
        <w:rPr>
          <w:spacing w:val="-18"/>
        </w:rPr>
        <w:t>蒸</w:t>
      </w:r>
      <w:r>
        <w:t>汽</w:t>
      </w:r>
      <w:r>
        <w:rPr>
          <w:spacing w:val="40"/>
        </w:rPr>
        <w:t xml:space="preserve"> </w:t>
      </w:r>
      <w:r>
        <w:rPr>
          <w:spacing w:val="-160"/>
        </w:rPr>
        <w:t>）</w:t>
      </w:r>
      <w:r>
        <w:t>，严禁用火烤；</w:t>
      </w:r>
    </w:p>
    <w:p>
      <w:pPr>
        <w:pStyle w:val="4"/>
        <w:spacing w:before="9"/>
        <w:ind w:left="0"/>
        <w:rPr>
          <w:sz w:val="48"/>
        </w:rPr>
      </w:pPr>
    </w:p>
    <w:p>
      <w:pPr>
        <w:pStyle w:val="4"/>
        <w:spacing w:line="328" w:lineRule="auto"/>
        <w:ind w:left="1160" w:right="1839" w:hanging="780"/>
        <w:jc w:val="both"/>
      </w:pPr>
      <w:r>
        <w:t>十三、氧气瓶必须距明火（</w:t>
      </w:r>
      <w:r>
        <w:rPr>
          <w:spacing w:val="29"/>
        </w:rPr>
        <w:t xml:space="preserve">  </w:t>
      </w:r>
      <w:r>
        <w:rPr>
          <w:rFonts w:ascii="Arial" w:eastAsia="Arial"/>
        </w:rPr>
        <w:t>10</w:t>
      </w:r>
      <w:r>
        <w:rPr>
          <w:rFonts w:ascii="Arial" w:eastAsia="Arial"/>
          <w:spacing w:val="39"/>
        </w:rPr>
        <w:t xml:space="preserve">  </w:t>
      </w:r>
      <w:r>
        <w:t>）米以上，如有防护也得远于（</w:t>
      </w:r>
      <w:r>
        <w:rPr>
          <w:spacing w:val="20"/>
        </w:rPr>
        <w:t xml:space="preserve">  </w:t>
      </w:r>
      <w:r>
        <w:rPr>
          <w:rFonts w:ascii="Arial" w:eastAsia="Arial"/>
        </w:rPr>
        <w:t>5</w:t>
      </w:r>
      <w:r>
        <w:rPr>
          <w:rFonts w:ascii="Arial" w:eastAsia="Arial"/>
          <w:spacing w:val="79"/>
        </w:rPr>
        <w:t xml:space="preserve"> </w:t>
      </w:r>
      <w:r>
        <w:t>）米以上。</w:t>
      </w:r>
      <w:r>
        <w:rPr>
          <w:spacing w:val="-8"/>
        </w:rPr>
        <w:t>夏天露天作业时， 氧气瓶应加覆盖或放置在阴凉地方， 以防日光暴晒， 使气</w:t>
      </w:r>
      <w:r>
        <w:t>体膨胀而爆炸；</w:t>
      </w:r>
    </w:p>
    <w:p>
      <w:pPr>
        <w:pStyle w:val="4"/>
        <w:spacing w:before="2"/>
        <w:ind w:left="0"/>
        <w:rPr>
          <w:sz w:val="47"/>
        </w:rPr>
      </w:pPr>
    </w:p>
    <w:p>
      <w:pPr>
        <w:pStyle w:val="4"/>
        <w:tabs>
          <w:tab w:val="left" w:pos="10919"/>
          <w:tab w:val="left" w:pos="11399"/>
        </w:tabs>
      </w:pPr>
      <w:r>
        <w:t>十四、氧气瓶和乙炔瓶必须分开使用，分开的安全距离至少（</w:t>
      </w:r>
      <w:r>
        <w:tab/>
      </w:r>
      <w:r>
        <w:rPr>
          <w:rFonts w:ascii="Arial" w:eastAsia="Arial"/>
        </w:rPr>
        <w:t>5</w:t>
      </w:r>
      <w:r>
        <w:rPr>
          <w:rFonts w:ascii="Arial" w:eastAsia="Arial"/>
        </w:rPr>
        <w:tab/>
      </w:r>
      <w:r>
        <w:t>）米</w:t>
      </w:r>
    </w:p>
    <w:p>
      <w:pPr>
        <w:pStyle w:val="4"/>
        <w:tabs>
          <w:tab w:val="left" w:pos="6659"/>
          <w:tab w:val="left" w:pos="7939"/>
        </w:tabs>
        <w:spacing w:before="199" w:line="321" w:lineRule="auto"/>
        <w:ind w:left="1160" w:right="2199" w:hanging="780"/>
      </w:pPr>
      <w:r>
        <w:t>十五、乙炔瓶表面的温度不应超过（</w:t>
      </w:r>
      <w:r>
        <w:tab/>
      </w:r>
      <w:r>
        <w:rPr>
          <w:rFonts w:ascii="Arial" w:eastAsia="Arial"/>
        </w:rPr>
        <w:t>30-40</w:t>
      </w:r>
      <w:r>
        <w:rPr>
          <w:rFonts w:ascii="Arial" w:eastAsia="Arial"/>
        </w:rPr>
        <w:tab/>
      </w:r>
      <w:r>
        <w:t>）度，温度过高会降低丙酮对乙</w:t>
      </w:r>
      <w:r>
        <w:rPr>
          <w:spacing w:val="-18"/>
        </w:rPr>
        <w:t>炔</w:t>
      </w:r>
      <w:r>
        <w:t>的溶解度，并使瓶内压力剧烈增高；</w:t>
      </w:r>
    </w:p>
    <w:p>
      <w:pPr>
        <w:pStyle w:val="4"/>
        <w:spacing w:line="405" w:lineRule="exact"/>
      </w:pPr>
      <w:r>
        <w:t>判断题：</w:t>
      </w:r>
    </w:p>
    <w:p>
      <w:pPr>
        <w:pStyle w:val="4"/>
        <w:tabs>
          <w:tab w:val="left" w:pos="9259"/>
          <w:tab w:val="left" w:pos="9779"/>
          <w:tab w:val="left" w:pos="10559"/>
        </w:tabs>
        <w:spacing w:before="38"/>
        <w:rPr>
          <w:rFonts w:ascii="Arial" w:hAnsi="Arial" w:eastAsia="Arial"/>
        </w:rPr>
      </w:pPr>
      <w:r>
        <w:t>一、特种设备的使用单位应建立事故应急救援预案。</w:t>
      </w:r>
      <w:r>
        <w:tab/>
      </w:r>
      <w:r>
        <w:rPr>
          <w:rFonts w:ascii="Arial" w:hAnsi="Arial" w:eastAsia="Arial"/>
        </w:rPr>
        <w:t>(</w:t>
      </w:r>
      <w:r>
        <w:rPr>
          <w:rFonts w:ascii="Arial" w:hAnsi="Arial" w:eastAsia="Arial"/>
        </w:rPr>
        <w:tab/>
      </w:r>
      <w:r>
        <w:t>√</w:t>
      </w:r>
      <w:r>
        <w:tab/>
      </w:r>
      <w:r>
        <w:rPr>
          <w:rFonts w:ascii="Arial" w:hAnsi="Arial" w:eastAsia="Arial"/>
        </w:rPr>
        <w:t>)</w:t>
      </w:r>
    </w:p>
    <w:p>
      <w:pPr>
        <w:pStyle w:val="4"/>
        <w:tabs>
          <w:tab w:val="left" w:pos="2819"/>
          <w:tab w:val="left" w:pos="3599"/>
        </w:tabs>
        <w:spacing w:before="39" w:line="271" w:lineRule="auto"/>
        <w:ind w:right="2479"/>
        <w:rPr>
          <w:rFonts w:ascii="Arial" w:hAnsi="Arial" w:eastAsia="Arial"/>
        </w:rPr>
      </w:pPr>
      <w:r>
        <w:t>二</w:t>
      </w:r>
      <w:r>
        <w:rPr>
          <w:spacing w:val="-20"/>
        </w:rPr>
        <w:t>、</w:t>
      </w:r>
      <w:r>
        <w:t>特种设备生产、</w:t>
      </w:r>
      <w:r>
        <w:rPr>
          <w:spacing w:val="-80"/>
        </w:rPr>
        <w:t xml:space="preserve"> </w:t>
      </w:r>
      <w:r>
        <w:t>使用单位的主要负责人应当对本单位特种设备的安全和节</w:t>
      </w:r>
      <w:r>
        <w:rPr>
          <w:spacing w:val="-19"/>
        </w:rPr>
        <w:t>能</w:t>
      </w:r>
      <w:r>
        <w:t>全面负责。</w:t>
      </w:r>
      <w:r>
        <w:rPr>
          <w:spacing w:val="-40"/>
        </w:rPr>
        <w:t xml:space="preserve"> </w:t>
      </w:r>
      <w:r>
        <w:rPr>
          <w:rFonts w:ascii="Arial" w:hAnsi="Arial" w:eastAsia="Arial"/>
        </w:rPr>
        <w:t>(</w:t>
      </w:r>
      <w:r>
        <w:rPr>
          <w:rFonts w:ascii="Arial" w:hAnsi="Arial" w:eastAsia="Arial"/>
        </w:rPr>
        <w:tab/>
      </w:r>
      <w:r>
        <w:t>√</w:t>
      </w:r>
      <w:r>
        <w:tab/>
      </w:r>
      <w:r>
        <w:rPr>
          <w:rFonts w:ascii="Arial" w:hAnsi="Arial" w:eastAsia="Arial"/>
        </w:rPr>
        <w:t>)</w:t>
      </w:r>
    </w:p>
    <w:p>
      <w:pPr>
        <w:spacing w:after="0" w:line="271" w:lineRule="auto"/>
        <w:rPr>
          <w:rFonts w:ascii="Arial" w:hAnsi="Arial" w:eastAsia="Arial"/>
        </w:rPr>
        <w:sectPr>
          <w:pgSz w:w="19120" w:h="27060"/>
          <w:pgMar w:top="2360" w:right="1080" w:bottom="280" w:left="2500" w:header="720" w:footer="720" w:gutter="0"/>
          <w:cols w:space="720" w:num="1"/>
        </w:sectPr>
      </w:pPr>
    </w:p>
    <w:p>
      <w:pPr>
        <w:pStyle w:val="4"/>
        <w:tabs>
          <w:tab w:val="left" w:pos="2039"/>
          <w:tab w:val="left" w:pos="2679"/>
          <w:tab w:val="left" w:pos="12579"/>
        </w:tabs>
        <w:spacing w:before="20" w:line="396" w:lineRule="auto"/>
        <w:ind w:right="1879"/>
        <w:rPr>
          <w:rFonts w:ascii="Arial" w:eastAsia="Arial"/>
        </w:rPr>
      </w:pPr>
      <w:r>
        <w:t>三</w:t>
      </w:r>
      <w:r>
        <w:rPr>
          <w:spacing w:val="-20"/>
        </w:rPr>
        <w:t>、</w:t>
      </w:r>
      <w:r>
        <w:t>特种设备使用单位对在用特种设备应当至少每年进行一次自行检查，</w:t>
      </w:r>
      <w:r>
        <w:tab/>
      </w:r>
      <w:r>
        <w:t>并作</w:t>
      </w:r>
      <w:r>
        <w:rPr>
          <w:spacing w:val="-18"/>
        </w:rPr>
        <w:t>出</w:t>
      </w:r>
      <w:r>
        <w:t>记录</w:t>
      </w:r>
      <w:r>
        <w:rPr>
          <w:spacing w:val="80"/>
        </w:rPr>
        <w:t>。</w:t>
      </w:r>
      <w:r>
        <w:rPr>
          <w:rFonts w:ascii="Arial" w:eastAsia="Arial"/>
        </w:rPr>
        <w:t>(</w:t>
      </w:r>
      <w:r>
        <w:rPr>
          <w:rFonts w:ascii="Arial" w:eastAsia="Arial"/>
        </w:rPr>
        <w:tab/>
      </w:r>
      <w:r>
        <w:rPr>
          <w:rFonts w:ascii="Arial" w:eastAsia="Arial"/>
        </w:rPr>
        <w:t>X</w:t>
      </w:r>
      <w:r>
        <w:rPr>
          <w:rFonts w:ascii="Arial" w:eastAsia="Arial"/>
        </w:rPr>
        <w:tab/>
      </w:r>
      <w:r>
        <w:rPr>
          <w:rFonts w:ascii="Arial" w:eastAsia="Arial"/>
        </w:rPr>
        <w:t>)</w:t>
      </w:r>
    </w:p>
    <w:p>
      <w:pPr>
        <w:pStyle w:val="4"/>
        <w:tabs>
          <w:tab w:val="left" w:pos="11199"/>
          <w:tab w:val="left" w:pos="11719"/>
          <w:tab w:val="left" w:pos="12339"/>
        </w:tabs>
        <w:spacing w:before="258"/>
        <w:rPr>
          <w:rFonts w:ascii="Arial" w:eastAsia="Arial"/>
        </w:rPr>
      </w:pPr>
      <w:r>
        <w:t>四、特种设备作业人员必须服从管理，无权拒绝强令冒险作业。</w:t>
      </w:r>
      <w:r>
        <w:tab/>
      </w:r>
      <w:r>
        <w:rPr>
          <w:rFonts w:ascii="Arial" w:eastAsia="Arial"/>
        </w:rPr>
        <w:t>(</w:t>
      </w:r>
      <w:r>
        <w:rPr>
          <w:rFonts w:ascii="Arial" w:eastAsia="Arial"/>
        </w:rPr>
        <w:tab/>
      </w:r>
      <w:r>
        <w:rPr>
          <w:rFonts w:ascii="Arial" w:eastAsia="Arial"/>
        </w:rPr>
        <w:t>X</w:t>
      </w:r>
      <w:r>
        <w:rPr>
          <w:rFonts w:ascii="Arial" w:eastAsia="Arial"/>
        </w:rPr>
        <w:tab/>
      </w:r>
      <w:r>
        <w:rPr>
          <w:rFonts w:ascii="Arial" w:eastAsia="Arial"/>
        </w:rPr>
        <w:t>)</w:t>
      </w:r>
    </w:p>
    <w:p>
      <w:pPr>
        <w:pStyle w:val="4"/>
        <w:tabs>
          <w:tab w:val="left" w:pos="2419"/>
          <w:tab w:val="left" w:pos="3059"/>
        </w:tabs>
        <w:spacing w:before="258" w:line="405" w:lineRule="auto"/>
        <w:ind w:right="2559"/>
        <w:rPr>
          <w:rFonts w:ascii="Arial" w:eastAsia="Arial"/>
        </w:rPr>
      </w:pPr>
      <w:r>
        <w:t>五、违反有关规定，造成特大事故的，吊销《特种设备作业人员证》后五年可</w:t>
      </w:r>
      <w:r>
        <w:rPr>
          <w:spacing w:val="-19"/>
        </w:rPr>
        <w:t>以</w:t>
      </w:r>
      <w:r>
        <w:t>再申请。</w:t>
      </w:r>
      <w:r>
        <w:rPr>
          <w:spacing w:val="-60"/>
        </w:rPr>
        <w:t xml:space="preserve"> </w:t>
      </w:r>
      <w:r>
        <w:rPr>
          <w:rFonts w:ascii="Arial" w:eastAsia="Arial"/>
        </w:rPr>
        <w:t>(</w:t>
      </w:r>
      <w:r>
        <w:rPr>
          <w:rFonts w:ascii="Arial" w:eastAsia="Arial"/>
        </w:rPr>
        <w:tab/>
      </w:r>
      <w:r>
        <w:rPr>
          <w:rFonts w:ascii="Arial" w:eastAsia="Arial"/>
        </w:rPr>
        <w:t>X</w:t>
      </w:r>
      <w:r>
        <w:rPr>
          <w:rFonts w:ascii="Arial" w:eastAsia="Arial"/>
        </w:rPr>
        <w:tab/>
      </w:r>
      <w:r>
        <w:rPr>
          <w:rFonts w:ascii="Arial" w:eastAsia="Arial"/>
        </w:rPr>
        <w:t>)</w:t>
      </w:r>
    </w:p>
    <w:sectPr>
      <w:pgSz w:w="19120" w:h="27060"/>
      <w:pgMar w:top="2360" w:right="1080" w:bottom="280" w:left="25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upperLetter"/>
      <w:lvlText w:val="%1."/>
      <w:lvlJc w:val="left"/>
      <w:pPr>
        <w:ind w:left="780" w:hanging="400"/>
        <w:jc w:val="left"/>
      </w:pPr>
      <w:rPr>
        <w:rFonts w:hint="default" w:ascii="Arial" w:hAnsi="Arial" w:eastAsia="Arial" w:cs="Arial"/>
        <w:w w:val="100"/>
        <w:sz w:val="36"/>
        <w:szCs w:val="36"/>
        <w:lang w:val="zh-CN" w:eastAsia="zh-CN" w:bidi="zh-CN"/>
      </w:rPr>
    </w:lvl>
    <w:lvl w:ilvl="1" w:tentative="0">
      <w:start w:val="0"/>
      <w:numFmt w:val="bullet"/>
      <w:lvlText w:val="•"/>
      <w:lvlJc w:val="left"/>
      <w:pPr>
        <w:ind w:left="2256" w:hanging="400"/>
      </w:pPr>
      <w:rPr>
        <w:rFonts w:hint="default"/>
        <w:lang w:val="zh-CN" w:eastAsia="zh-CN" w:bidi="zh-CN"/>
      </w:rPr>
    </w:lvl>
    <w:lvl w:ilvl="2" w:tentative="0">
      <w:start w:val="0"/>
      <w:numFmt w:val="bullet"/>
      <w:lvlText w:val="•"/>
      <w:lvlJc w:val="left"/>
      <w:pPr>
        <w:ind w:left="3732" w:hanging="400"/>
      </w:pPr>
      <w:rPr>
        <w:rFonts w:hint="default"/>
        <w:lang w:val="zh-CN" w:eastAsia="zh-CN" w:bidi="zh-CN"/>
      </w:rPr>
    </w:lvl>
    <w:lvl w:ilvl="3" w:tentative="0">
      <w:start w:val="0"/>
      <w:numFmt w:val="bullet"/>
      <w:lvlText w:val="•"/>
      <w:lvlJc w:val="left"/>
      <w:pPr>
        <w:ind w:left="5208" w:hanging="400"/>
      </w:pPr>
      <w:rPr>
        <w:rFonts w:hint="default"/>
        <w:lang w:val="zh-CN" w:eastAsia="zh-CN" w:bidi="zh-CN"/>
      </w:rPr>
    </w:lvl>
    <w:lvl w:ilvl="4" w:tentative="0">
      <w:start w:val="0"/>
      <w:numFmt w:val="bullet"/>
      <w:lvlText w:val="•"/>
      <w:lvlJc w:val="left"/>
      <w:pPr>
        <w:ind w:left="6684" w:hanging="400"/>
      </w:pPr>
      <w:rPr>
        <w:rFonts w:hint="default"/>
        <w:lang w:val="zh-CN" w:eastAsia="zh-CN" w:bidi="zh-CN"/>
      </w:rPr>
    </w:lvl>
    <w:lvl w:ilvl="5" w:tentative="0">
      <w:start w:val="0"/>
      <w:numFmt w:val="bullet"/>
      <w:lvlText w:val="•"/>
      <w:lvlJc w:val="left"/>
      <w:pPr>
        <w:ind w:left="8160" w:hanging="400"/>
      </w:pPr>
      <w:rPr>
        <w:rFonts w:hint="default"/>
        <w:lang w:val="zh-CN" w:eastAsia="zh-CN" w:bidi="zh-CN"/>
      </w:rPr>
    </w:lvl>
    <w:lvl w:ilvl="6" w:tentative="0">
      <w:start w:val="0"/>
      <w:numFmt w:val="bullet"/>
      <w:lvlText w:val="•"/>
      <w:lvlJc w:val="left"/>
      <w:pPr>
        <w:ind w:left="9636" w:hanging="400"/>
      </w:pPr>
      <w:rPr>
        <w:rFonts w:hint="default"/>
        <w:lang w:val="zh-CN" w:eastAsia="zh-CN" w:bidi="zh-CN"/>
      </w:rPr>
    </w:lvl>
    <w:lvl w:ilvl="7" w:tentative="0">
      <w:start w:val="0"/>
      <w:numFmt w:val="bullet"/>
      <w:lvlText w:val="•"/>
      <w:lvlJc w:val="left"/>
      <w:pPr>
        <w:ind w:left="11112" w:hanging="400"/>
      </w:pPr>
      <w:rPr>
        <w:rFonts w:hint="default"/>
        <w:lang w:val="zh-CN" w:eastAsia="zh-CN" w:bidi="zh-CN"/>
      </w:rPr>
    </w:lvl>
    <w:lvl w:ilvl="8" w:tentative="0">
      <w:start w:val="0"/>
      <w:numFmt w:val="bullet"/>
      <w:lvlText w:val="•"/>
      <w:lvlJc w:val="left"/>
      <w:pPr>
        <w:ind w:left="12588" w:hanging="400"/>
      </w:pPr>
      <w:rPr>
        <w:rFonts w:hint="default"/>
        <w:lang w:val="zh-CN" w:eastAsia="zh-CN" w:bidi="zh-CN"/>
      </w:rPr>
    </w:lvl>
  </w:abstractNum>
  <w:abstractNum w:abstractNumId="1">
    <w:nsid w:val="B5E306ED"/>
    <w:multiLevelType w:val="multilevel"/>
    <w:tmpl w:val="B5E306ED"/>
    <w:lvl w:ilvl="0" w:tentative="0">
      <w:start w:val="3"/>
      <w:numFmt w:val="upperLetter"/>
      <w:lvlText w:val="%1."/>
      <w:lvlJc w:val="left"/>
      <w:pPr>
        <w:ind w:left="960" w:hanging="580"/>
        <w:jc w:val="left"/>
      </w:pPr>
      <w:rPr>
        <w:rFonts w:hint="default" w:ascii="Arial" w:hAnsi="Arial" w:eastAsia="Arial" w:cs="Arial"/>
        <w:spacing w:val="-1"/>
        <w:w w:val="100"/>
        <w:sz w:val="36"/>
        <w:szCs w:val="36"/>
        <w:lang w:val="zh-CN" w:eastAsia="zh-CN" w:bidi="zh-CN"/>
      </w:rPr>
    </w:lvl>
    <w:lvl w:ilvl="1" w:tentative="0">
      <w:start w:val="0"/>
      <w:numFmt w:val="bullet"/>
      <w:lvlText w:val="•"/>
      <w:lvlJc w:val="left"/>
      <w:pPr>
        <w:ind w:left="1360" w:hanging="580"/>
      </w:pPr>
      <w:rPr>
        <w:rFonts w:hint="default"/>
        <w:lang w:val="zh-CN" w:eastAsia="zh-CN" w:bidi="zh-CN"/>
      </w:rPr>
    </w:lvl>
    <w:lvl w:ilvl="2" w:tentative="0">
      <w:start w:val="0"/>
      <w:numFmt w:val="bullet"/>
      <w:lvlText w:val="•"/>
      <w:lvlJc w:val="left"/>
      <w:pPr>
        <w:ind w:left="1520" w:hanging="580"/>
      </w:pPr>
      <w:rPr>
        <w:rFonts w:hint="default"/>
        <w:lang w:val="zh-CN" w:eastAsia="zh-CN" w:bidi="zh-CN"/>
      </w:rPr>
    </w:lvl>
    <w:lvl w:ilvl="3" w:tentative="0">
      <w:start w:val="0"/>
      <w:numFmt w:val="bullet"/>
      <w:lvlText w:val="•"/>
      <w:lvlJc w:val="left"/>
      <w:pPr>
        <w:ind w:left="3272" w:hanging="580"/>
      </w:pPr>
      <w:rPr>
        <w:rFonts w:hint="default"/>
        <w:lang w:val="zh-CN" w:eastAsia="zh-CN" w:bidi="zh-CN"/>
      </w:rPr>
    </w:lvl>
    <w:lvl w:ilvl="4" w:tentative="0">
      <w:start w:val="0"/>
      <w:numFmt w:val="bullet"/>
      <w:lvlText w:val="•"/>
      <w:lvlJc w:val="left"/>
      <w:pPr>
        <w:ind w:left="5025" w:hanging="580"/>
      </w:pPr>
      <w:rPr>
        <w:rFonts w:hint="default"/>
        <w:lang w:val="zh-CN" w:eastAsia="zh-CN" w:bidi="zh-CN"/>
      </w:rPr>
    </w:lvl>
    <w:lvl w:ilvl="5" w:tentative="0">
      <w:start w:val="0"/>
      <w:numFmt w:val="bullet"/>
      <w:lvlText w:val="•"/>
      <w:lvlJc w:val="left"/>
      <w:pPr>
        <w:ind w:left="6777" w:hanging="580"/>
      </w:pPr>
      <w:rPr>
        <w:rFonts w:hint="default"/>
        <w:lang w:val="zh-CN" w:eastAsia="zh-CN" w:bidi="zh-CN"/>
      </w:rPr>
    </w:lvl>
    <w:lvl w:ilvl="6" w:tentative="0">
      <w:start w:val="0"/>
      <w:numFmt w:val="bullet"/>
      <w:lvlText w:val="•"/>
      <w:lvlJc w:val="left"/>
      <w:pPr>
        <w:ind w:left="8530" w:hanging="580"/>
      </w:pPr>
      <w:rPr>
        <w:rFonts w:hint="default"/>
        <w:lang w:val="zh-CN" w:eastAsia="zh-CN" w:bidi="zh-CN"/>
      </w:rPr>
    </w:lvl>
    <w:lvl w:ilvl="7" w:tentative="0">
      <w:start w:val="0"/>
      <w:numFmt w:val="bullet"/>
      <w:lvlText w:val="•"/>
      <w:lvlJc w:val="left"/>
      <w:pPr>
        <w:ind w:left="10282" w:hanging="580"/>
      </w:pPr>
      <w:rPr>
        <w:rFonts w:hint="default"/>
        <w:lang w:val="zh-CN" w:eastAsia="zh-CN" w:bidi="zh-CN"/>
      </w:rPr>
    </w:lvl>
    <w:lvl w:ilvl="8" w:tentative="0">
      <w:start w:val="0"/>
      <w:numFmt w:val="bullet"/>
      <w:lvlText w:val="•"/>
      <w:lvlJc w:val="left"/>
      <w:pPr>
        <w:ind w:left="12035" w:hanging="580"/>
      </w:pPr>
      <w:rPr>
        <w:rFonts w:hint="default"/>
        <w:lang w:val="zh-CN" w:eastAsia="zh-CN" w:bidi="zh-CN"/>
      </w:rPr>
    </w:lvl>
  </w:abstractNum>
  <w:abstractNum w:abstractNumId="2">
    <w:nsid w:val="BF205925"/>
    <w:multiLevelType w:val="multilevel"/>
    <w:tmpl w:val="BF205925"/>
    <w:lvl w:ilvl="0" w:tentative="0">
      <w:start w:val="1"/>
      <w:numFmt w:val="upperLetter"/>
      <w:lvlText w:val="%1."/>
      <w:lvlJc w:val="left"/>
      <w:pPr>
        <w:ind w:left="1160" w:hanging="680"/>
        <w:jc w:val="left"/>
      </w:pPr>
      <w:rPr>
        <w:rFonts w:hint="default" w:ascii="Arial" w:hAnsi="Arial" w:eastAsia="Arial" w:cs="Arial"/>
        <w:spacing w:val="-1"/>
        <w:w w:val="100"/>
        <w:sz w:val="36"/>
        <w:szCs w:val="36"/>
        <w:lang w:val="zh-CN" w:eastAsia="zh-CN" w:bidi="zh-CN"/>
      </w:rPr>
    </w:lvl>
    <w:lvl w:ilvl="1" w:tentative="0">
      <w:start w:val="0"/>
      <w:numFmt w:val="bullet"/>
      <w:lvlText w:val="•"/>
      <w:lvlJc w:val="left"/>
      <w:pPr>
        <w:ind w:left="1160" w:hanging="680"/>
      </w:pPr>
      <w:rPr>
        <w:rFonts w:hint="default"/>
        <w:lang w:val="zh-CN" w:eastAsia="zh-CN" w:bidi="zh-CN"/>
      </w:rPr>
    </w:lvl>
    <w:lvl w:ilvl="2" w:tentative="0">
      <w:start w:val="0"/>
      <w:numFmt w:val="bullet"/>
      <w:lvlText w:val="•"/>
      <w:lvlJc w:val="left"/>
      <w:pPr>
        <w:ind w:left="2757" w:hanging="680"/>
      </w:pPr>
      <w:rPr>
        <w:rFonts w:hint="default"/>
        <w:lang w:val="zh-CN" w:eastAsia="zh-CN" w:bidi="zh-CN"/>
      </w:rPr>
    </w:lvl>
    <w:lvl w:ilvl="3" w:tentative="0">
      <w:start w:val="0"/>
      <w:numFmt w:val="bullet"/>
      <w:lvlText w:val="•"/>
      <w:lvlJc w:val="left"/>
      <w:pPr>
        <w:ind w:left="4355" w:hanging="680"/>
      </w:pPr>
      <w:rPr>
        <w:rFonts w:hint="default"/>
        <w:lang w:val="zh-CN" w:eastAsia="zh-CN" w:bidi="zh-CN"/>
      </w:rPr>
    </w:lvl>
    <w:lvl w:ilvl="4" w:tentative="0">
      <w:start w:val="0"/>
      <w:numFmt w:val="bullet"/>
      <w:lvlText w:val="•"/>
      <w:lvlJc w:val="left"/>
      <w:pPr>
        <w:ind w:left="5953" w:hanging="680"/>
      </w:pPr>
      <w:rPr>
        <w:rFonts w:hint="default"/>
        <w:lang w:val="zh-CN" w:eastAsia="zh-CN" w:bidi="zh-CN"/>
      </w:rPr>
    </w:lvl>
    <w:lvl w:ilvl="5" w:tentative="0">
      <w:start w:val="0"/>
      <w:numFmt w:val="bullet"/>
      <w:lvlText w:val="•"/>
      <w:lvlJc w:val="left"/>
      <w:pPr>
        <w:ind w:left="7551" w:hanging="680"/>
      </w:pPr>
      <w:rPr>
        <w:rFonts w:hint="default"/>
        <w:lang w:val="zh-CN" w:eastAsia="zh-CN" w:bidi="zh-CN"/>
      </w:rPr>
    </w:lvl>
    <w:lvl w:ilvl="6" w:tentative="0">
      <w:start w:val="0"/>
      <w:numFmt w:val="bullet"/>
      <w:lvlText w:val="•"/>
      <w:lvlJc w:val="left"/>
      <w:pPr>
        <w:ind w:left="9148" w:hanging="680"/>
      </w:pPr>
      <w:rPr>
        <w:rFonts w:hint="default"/>
        <w:lang w:val="zh-CN" w:eastAsia="zh-CN" w:bidi="zh-CN"/>
      </w:rPr>
    </w:lvl>
    <w:lvl w:ilvl="7" w:tentative="0">
      <w:start w:val="0"/>
      <w:numFmt w:val="bullet"/>
      <w:lvlText w:val="•"/>
      <w:lvlJc w:val="left"/>
      <w:pPr>
        <w:ind w:left="10746" w:hanging="680"/>
      </w:pPr>
      <w:rPr>
        <w:rFonts w:hint="default"/>
        <w:lang w:val="zh-CN" w:eastAsia="zh-CN" w:bidi="zh-CN"/>
      </w:rPr>
    </w:lvl>
    <w:lvl w:ilvl="8" w:tentative="0">
      <w:start w:val="0"/>
      <w:numFmt w:val="bullet"/>
      <w:lvlText w:val="•"/>
      <w:lvlJc w:val="left"/>
      <w:pPr>
        <w:ind w:left="12344" w:hanging="680"/>
      </w:pPr>
      <w:rPr>
        <w:rFonts w:hint="default"/>
        <w:lang w:val="zh-CN" w:eastAsia="zh-CN" w:bidi="zh-CN"/>
      </w:rPr>
    </w:lvl>
  </w:abstractNum>
  <w:abstractNum w:abstractNumId="3">
    <w:nsid w:val="C8879AEF"/>
    <w:multiLevelType w:val="multilevel"/>
    <w:tmpl w:val="C8879AEF"/>
    <w:lvl w:ilvl="0" w:tentative="0">
      <w:start w:val="1"/>
      <w:numFmt w:val="upperLetter"/>
      <w:lvlText w:val="%1."/>
      <w:lvlJc w:val="left"/>
      <w:pPr>
        <w:ind w:left="780" w:hanging="400"/>
        <w:jc w:val="left"/>
      </w:pPr>
      <w:rPr>
        <w:rFonts w:hint="default" w:ascii="Arial" w:hAnsi="Arial" w:eastAsia="Arial" w:cs="Arial"/>
        <w:w w:val="100"/>
        <w:sz w:val="36"/>
        <w:szCs w:val="36"/>
        <w:lang w:val="zh-CN" w:eastAsia="zh-CN" w:bidi="zh-CN"/>
      </w:rPr>
    </w:lvl>
    <w:lvl w:ilvl="1" w:tentative="0">
      <w:start w:val="0"/>
      <w:numFmt w:val="bullet"/>
      <w:lvlText w:val="•"/>
      <w:lvlJc w:val="left"/>
      <w:pPr>
        <w:ind w:left="2256" w:hanging="400"/>
      </w:pPr>
      <w:rPr>
        <w:rFonts w:hint="default"/>
        <w:lang w:val="zh-CN" w:eastAsia="zh-CN" w:bidi="zh-CN"/>
      </w:rPr>
    </w:lvl>
    <w:lvl w:ilvl="2" w:tentative="0">
      <w:start w:val="0"/>
      <w:numFmt w:val="bullet"/>
      <w:lvlText w:val="•"/>
      <w:lvlJc w:val="left"/>
      <w:pPr>
        <w:ind w:left="3732" w:hanging="400"/>
      </w:pPr>
      <w:rPr>
        <w:rFonts w:hint="default"/>
        <w:lang w:val="zh-CN" w:eastAsia="zh-CN" w:bidi="zh-CN"/>
      </w:rPr>
    </w:lvl>
    <w:lvl w:ilvl="3" w:tentative="0">
      <w:start w:val="0"/>
      <w:numFmt w:val="bullet"/>
      <w:lvlText w:val="•"/>
      <w:lvlJc w:val="left"/>
      <w:pPr>
        <w:ind w:left="5208" w:hanging="400"/>
      </w:pPr>
      <w:rPr>
        <w:rFonts w:hint="default"/>
        <w:lang w:val="zh-CN" w:eastAsia="zh-CN" w:bidi="zh-CN"/>
      </w:rPr>
    </w:lvl>
    <w:lvl w:ilvl="4" w:tentative="0">
      <w:start w:val="0"/>
      <w:numFmt w:val="bullet"/>
      <w:lvlText w:val="•"/>
      <w:lvlJc w:val="left"/>
      <w:pPr>
        <w:ind w:left="6684" w:hanging="400"/>
      </w:pPr>
      <w:rPr>
        <w:rFonts w:hint="default"/>
        <w:lang w:val="zh-CN" w:eastAsia="zh-CN" w:bidi="zh-CN"/>
      </w:rPr>
    </w:lvl>
    <w:lvl w:ilvl="5" w:tentative="0">
      <w:start w:val="0"/>
      <w:numFmt w:val="bullet"/>
      <w:lvlText w:val="•"/>
      <w:lvlJc w:val="left"/>
      <w:pPr>
        <w:ind w:left="8160" w:hanging="400"/>
      </w:pPr>
      <w:rPr>
        <w:rFonts w:hint="default"/>
        <w:lang w:val="zh-CN" w:eastAsia="zh-CN" w:bidi="zh-CN"/>
      </w:rPr>
    </w:lvl>
    <w:lvl w:ilvl="6" w:tentative="0">
      <w:start w:val="0"/>
      <w:numFmt w:val="bullet"/>
      <w:lvlText w:val="•"/>
      <w:lvlJc w:val="left"/>
      <w:pPr>
        <w:ind w:left="9636" w:hanging="400"/>
      </w:pPr>
      <w:rPr>
        <w:rFonts w:hint="default"/>
        <w:lang w:val="zh-CN" w:eastAsia="zh-CN" w:bidi="zh-CN"/>
      </w:rPr>
    </w:lvl>
    <w:lvl w:ilvl="7" w:tentative="0">
      <w:start w:val="0"/>
      <w:numFmt w:val="bullet"/>
      <w:lvlText w:val="•"/>
      <w:lvlJc w:val="left"/>
      <w:pPr>
        <w:ind w:left="11112" w:hanging="400"/>
      </w:pPr>
      <w:rPr>
        <w:rFonts w:hint="default"/>
        <w:lang w:val="zh-CN" w:eastAsia="zh-CN" w:bidi="zh-CN"/>
      </w:rPr>
    </w:lvl>
    <w:lvl w:ilvl="8" w:tentative="0">
      <w:start w:val="0"/>
      <w:numFmt w:val="bullet"/>
      <w:lvlText w:val="•"/>
      <w:lvlJc w:val="left"/>
      <w:pPr>
        <w:ind w:left="12588" w:hanging="400"/>
      </w:pPr>
      <w:rPr>
        <w:rFonts w:hint="default"/>
        <w:lang w:val="zh-CN" w:eastAsia="zh-CN" w:bidi="zh-CN"/>
      </w:rPr>
    </w:lvl>
  </w:abstractNum>
  <w:abstractNum w:abstractNumId="4">
    <w:nsid w:val="CF092B84"/>
    <w:multiLevelType w:val="multilevel"/>
    <w:tmpl w:val="CF092B84"/>
    <w:lvl w:ilvl="0" w:tentative="0">
      <w:start w:val="1"/>
      <w:numFmt w:val="upperLetter"/>
      <w:lvlText w:val="%1."/>
      <w:lvlJc w:val="left"/>
      <w:pPr>
        <w:ind w:left="780" w:hanging="400"/>
        <w:jc w:val="left"/>
      </w:pPr>
      <w:rPr>
        <w:rFonts w:hint="default" w:ascii="Arial" w:hAnsi="Arial" w:eastAsia="Arial" w:cs="Arial"/>
        <w:w w:val="100"/>
        <w:sz w:val="36"/>
        <w:szCs w:val="36"/>
        <w:lang w:val="zh-CN" w:eastAsia="zh-CN" w:bidi="zh-CN"/>
      </w:rPr>
    </w:lvl>
    <w:lvl w:ilvl="1" w:tentative="0">
      <w:start w:val="0"/>
      <w:numFmt w:val="bullet"/>
      <w:lvlText w:val="•"/>
      <w:lvlJc w:val="left"/>
      <w:pPr>
        <w:ind w:left="2256" w:hanging="400"/>
      </w:pPr>
      <w:rPr>
        <w:rFonts w:hint="default"/>
        <w:lang w:val="zh-CN" w:eastAsia="zh-CN" w:bidi="zh-CN"/>
      </w:rPr>
    </w:lvl>
    <w:lvl w:ilvl="2" w:tentative="0">
      <w:start w:val="0"/>
      <w:numFmt w:val="bullet"/>
      <w:lvlText w:val="•"/>
      <w:lvlJc w:val="left"/>
      <w:pPr>
        <w:ind w:left="3732" w:hanging="400"/>
      </w:pPr>
      <w:rPr>
        <w:rFonts w:hint="default"/>
        <w:lang w:val="zh-CN" w:eastAsia="zh-CN" w:bidi="zh-CN"/>
      </w:rPr>
    </w:lvl>
    <w:lvl w:ilvl="3" w:tentative="0">
      <w:start w:val="0"/>
      <w:numFmt w:val="bullet"/>
      <w:lvlText w:val="•"/>
      <w:lvlJc w:val="left"/>
      <w:pPr>
        <w:ind w:left="5208" w:hanging="400"/>
      </w:pPr>
      <w:rPr>
        <w:rFonts w:hint="default"/>
        <w:lang w:val="zh-CN" w:eastAsia="zh-CN" w:bidi="zh-CN"/>
      </w:rPr>
    </w:lvl>
    <w:lvl w:ilvl="4" w:tentative="0">
      <w:start w:val="0"/>
      <w:numFmt w:val="bullet"/>
      <w:lvlText w:val="•"/>
      <w:lvlJc w:val="left"/>
      <w:pPr>
        <w:ind w:left="6684" w:hanging="400"/>
      </w:pPr>
      <w:rPr>
        <w:rFonts w:hint="default"/>
        <w:lang w:val="zh-CN" w:eastAsia="zh-CN" w:bidi="zh-CN"/>
      </w:rPr>
    </w:lvl>
    <w:lvl w:ilvl="5" w:tentative="0">
      <w:start w:val="0"/>
      <w:numFmt w:val="bullet"/>
      <w:lvlText w:val="•"/>
      <w:lvlJc w:val="left"/>
      <w:pPr>
        <w:ind w:left="8160" w:hanging="400"/>
      </w:pPr>
      <w:rPr>
        <w:rFonts w:hint="default"/>
        <w:lang w:val="zh-CN" w:eastAsia="zh-CN" w:bidi="zh-CN"/>
      </w:rPr>
    </w:lvl>
    <w:lvl w:ilvl="6" w:tentative="0">
      <w:start w:val="0"/>
      <w:numFmt w:val="bullet"/>
      <w:lvlText w:val="•"/>
      <w:lvlJc w:val="left"/>
      <w:pPr>
        <w:ind w:left="9636" w:hanging="400"/>
      </w:pPr>
      <w:rPr>
        <w:rFonts w:hint="default"/>
        <w:lang w:val="zh-CN" w:eastAsia="zh-CN" w:bidi="zh-CN"/>
      </w:rPr>
    </w:lvl>
    <w:lvl w:ilvl="7" w:tentative="0">
      <w:start w:val="0"/>
      <w:numFmt w:val="bullet"/>
      <w:lvlText w:val="•"/>
      <w:lvlJc w:val="left"/>
      <w:pPr>
        <w:ind w:left="11112" w:hanging="400"/>
      </w:pPr>
      <w:rPr>
        <w:rFonts w:hint="default"/>
        <w:lang w:val="zh-CN" w:eastAsia="zh-CN" w:bidi="zh-CN"/>
      </w:rPr>
    </w:lvl>
    <w:lvl w:ilvl="8" w:tentative="0">
      <w:start w:val="0"/>
      <w:numFmt w:val="bullet"/>
      <w:lvlText w:val="•"/>
      <w:lvlJc w:val="left"/>
      <w:pPr>
        <w:ind w:left="12588" w:hanging="400"/>
      </w:pPr>
      <w:rPr>
        <w:rFonts w:hint="default"/>
        <w:lang w:val="zh-CN" w:eastAsia="zh-CN" w:bidi="zh-CN"/>
      </w:rPr>
    </w:lvl>
  </w:abstractNum>
  <w:abstractNum w:abstractNumId="5">
    <w:nsid w:val="F4B5D9F5"/>
    <w:multiLevelType w:val="multilevel"/>
    <w:tmpl w:val="F4B5D9F5"/>
    <w:lvl w:ilvl="0" w:tentative="0">
      <w:start w:val="4"/>
      <w:numFmt w:val="decimal"/>
      <w:lvlText w:val="%1"/>
      <w:lvlJc w:val="left"/>
      <w:pPr>
        <w:ind w:left="920" w:hanging="480"/>
        <w:jc w:val="left"/>
      </w:pPr>
      <w:rPr>
        <w:rFonts w:hint="default" w:ascii="Arial" w:hAnsi="Arial" w:eastAsia="Arial" w:cs="Arial"/>
        <w:w w:val="100"/>
        <w:position w:val="-1"/>
        <w:sz w:val="24"/>
        <w:szCs w:val="24"/>
        <w:lang w:val="zh-CN" w:eastAsia="zh-CN" w:bidi="zh-CN"/>
      </w:rPr>
    </w:lvl>
    <w:lvl w:ilvl="1" w:tentative="0">
      <w:start w:val="0"/>
      <w:numFmt w:val="bullet"/>
      <w:lvlText w:val="•"/>
      <w:lvlJc w:val="left"/>
      <w:pPr>
        <w:ind w:left="1604" w:hanging="480"/>
      </w:pPr>
      <w:rPr>
        <w:rFonts w:hint="default"/>
        <w:lang w:val="zh-CN" w:eastAsia="zh-CN" w:bidi="zh-CN"/>
      </w:rPr>
    </w:lvl>
    <w:lvl w:ilvl="2" w:tentative="0">
      <w:start w:val="0"/>
      <w:numFmt w:val="bullet"/>
      <w:lvlText w:val="•"/>
      <w:lvlJc w:val="left"/>
      <w:pPr>
        <w:ind w:left="2288" w:hanging="480"/>
      </w:pPr>
      <w:rPr>
        <w:rFonts w:hint="default"/>
        <w:lang w:val="zh-CN" w:eastAsia="zh-CN" w:bidi="zh-CN"/>
      </w:rPr>
    </w:lvl>
    <w:lvl w:ilvl="3" w:tentative="0">
      <w:start w:val="0"/>
      <w:numFmt w:val="bullet"/>
      <w:lvlText w:val="•"/>
      <w:lvlJc w:val="left"/>
      <w:pPr>
        <w:ind w:left="2972" w:hanging="480"/>
      </w:pPr>
      <w:rPr>
        <w:rFonts w:hint="default"/>
        <w:lang w:val="zh-CN" w:eastAsia="zh-CN" w:bidi="zh-CN"/>
      </w:rPr>
    </w:lvl>
    <w:lvl w:ilvl="4" w:tentative="0">
      <w:start w:val="0"/>
      <w:numFmt w:val="bullet"/>
      <w:lvlText w:val="•"/>
      <w:lvlJc w:val="left"/>
      <w:pPr>
        <w:ind w:left="3656" w:hanging="480"/>
      </w:pPr>
      <w:rPr>
        <w:rFonts w:hint="default"/>
        <w:lang w:val="zh-CN" w:eastAsia="zh-CN" w:bidi="zh-CN"/>
      </w:rPr>
    </w:lvl>
    <w:lvl w:ilvl="5" w:tentative="0">
      <w:start w:val="0"/>
      <w:numFmt w:val="bullet"/>
      <w:lvlText w:val="•"/>
      <w:lvlJc w:val="left"/>
      <w:pPr>
        <w:ind w:left="4340" w:hanging="480"/>
      </w:pPr>
      <w:rPr>
        <w:rFonts w:hint="default"/>
        <w:lang w:val="zh-CN" w:eastAsia="zh-CN" w:bidi="zh-CN"/>
      </w:rPr>
    </w:lvl>
    <w:lvl w:ilvl="6" w:tentative="0">
      <w:start w:val="0"/>
      <w:numFmt w:val="bullet"/>
      <w:lvlText w:val="•"/>
      <w:lvlJc w:val="left"/>
      <w:pPr>
        <w:ind w:left="5024" w:hanging="480"/>
      </w:pPr>
      <w:rPr>
        <w:rFonts w:hint="default"/>
        <w:lang w:val="zh-CN" w:eastAsia="zh-CN" w:bidi="zh-CN"/>
      </w:rPr>
    </w:lvl>
    <w:lvl w:ilvl="7" w:tentative="0">
      <w:start w:val="0"/>
      <w:numFmt w:val="bullet"/>
      <w:lvlText w:val="•"/>
      <w:lvlJc w:val="left"/>
      <w:pPr>
        <w:ind w:left="5708" w:hanging="480"/>
      </w:pPr>
      <w:rPr>
        <w:rFonts w:hint="default"/>
        <w:lang w:val="zh-CN" w:eastAsia="zh-CN" w:bidi="zh-CN"/>
      </w:rPr>
    </w:lvl>
    <w:lvl w:ilvl="8" w:tentative="0">
      <w:start w:val="0"/>
      <w:numFmt w:val="bullet"/>
      <w:lvlText w:val="•"/>
      <w:lvlJc w:val="left"/>
      <w:pPr>
        <w:ind w:left="6392" w:hanging="480"/>
      </w:pPr>
      <w:rPr>
        <w:rFonts w:hint="default"/>
        <w:lang w:val="zh-CN" w:eastAsia="zh-CN" w:bidi="zh-CN"/>
      </w:rPr>
    </w:lvl>
  </w:abstractNum>
  <w:abstractNum w:abstractNumId="6">
    <w:nsid w:val="0053208E"/>
    <w:multiLevelType w:val="multilevel"/>
    <w:tmpl w:val="0053208E"/>
    <w:lvl w:ilvl="0" w:tentative="0">
      <w:start w:val="1"/>
      <w:numFmt w:val="upperLetter"/>
      <w:lvlText w:val="%1."/>
      <w:lvlJc w:val="left"/>
      <w:pPr>
        <w:ind w:left="780" w:hanging="400"/>
        <w:jc w:val="left"/>
      </w:pPr>
      <w:rPr>
        <w:rFonts w:hint="default" w:ascii="Arial" w:hAnsi="Arial" w:eastAsia="Arial" w:cs="Arial"/>
        <w:w w:val="100"/>
        <w:sz w:val="36"/>
        <w:szCs w:val="36"/>
        <w:lang w:val="zh-CN" w:eastAsia="zh-CN" w:bidi="zh-CN"/>
      </w:rPr>
    </w:lvl>
    <w:lvl w:ilvl="1" w:tentative="0">
      <w:start w:val="0"/>
      <w:numFmt w:val="bullet"/>
      <w:lvlText w:val="•"/>
      <w:lvlJc w:val="left"/>
      <w:pPr>
        <w:ind w:left="2256" w:hanging="400"/>
      </w:pPr>
      <w:rPr>
        <w:rFonts w:hint="default"/>
        <w:lang w:val="zh-CN" w:eastAsia="zh-CN" w:bidi="zh-CN"/>
      </w:rPr>
    </w:lvl>
    <w:lvl w:ilvl="2" w:tentative="0">
      <w:start w:val="0"/>
      <w:numFmt w:val="bullet"/>
      <w:lvlText w:val="•"/>
      <w:lvlJc w:val="left"/>
      <w:pPr>
        <w:ind w:left="3732" w:hanging="400"/>
      </w:pPr>
      <w:rPr>
        <w:rFonts w:hint="default"/>
        <w:lang w:val="zh-CN" w:eastAsia="zh-CN" w:bidi="zh-CN"/>
      </w:rPr>
    </w:lvl>
    <w:lvl w:ilvl="3" w:tentative="0">
      <w:start w:val="0"/>
      <w:numFmt w:val="bullet"/>
      <w:lvlText w:val="•"/>
      <w:lvlJc w:val="left"/>
      <w:pPr>
        <w:ind w:left="5208" w:hanging="400"/>
      </w:pPr>
      <w:rPr>
        <w:rFonts w:hint="default"/>
        <w:lang w:val="zh-CN" w:eastAsia="zh-CN" w:bidi="zh-CN"/>
      </w:rPr>
    </w:lvl>
    <w:lvl w:ilvl="4" w:tentative="0">
      <w:start w:val="0"/>
      <w:numFmt w:val="bullet"/>
      <w:lvlText w:val="•"/>
      <w:lvlJc w:val="left"/>
      <w:pPr>
        <w:ind w:left="6684" w:hanging="400"/>
      </w:pPr>
      <w:rPr>
        <w:rFonts w:hint="default"/>
        <w:lang w:val="zh-CN" w:eastAsia="zh-CN" w:bidi="zh-CN"/>
      </w:rPr>
    </w:lvl>
    <w:lvl w:ilvl="5" w:tentative="0">
      <w:start w:val="0"/>
      <w:numFmt w:val="bullet"/>
      <w:lvlText w:val="•"/>
      <w:lvlJc w:val="left"/>
      <w:pPr>
        <w:ind w:left="8160" w:hanging="400"/>
      </w:pPr>
      <w:rPr>
        <w:rFonts w:hint="default"/>
        <w:lang w:val="zh-CN" w:eastAsia="zh-CN" w:bidi="zh-CN"/>
      </w:rPr>
    </w:lvl>
    <w:lvl w:ilvl="6" w:tentative="0">
      <w:start w:val="0"/>
      <w:numFmt w:val="bullet"/>
      <w:lvlText w:val="•"/>
      <w:lvlJc w:val="left"/>
      <w:pPr>
        <w:ind w:left="9636" w:hanging="400"/>
      </w:pPr>
      <w:rPr>
        <w:rFonts w:hint="default"/>
        <w:lang w:val="zh-CN" w:eastAsia="zh-CN" w:bidi="zh-CN"/>
      </w:rPr>
    </w:lvl>
    <w:lvl w:ilvl="7" w:tentative="0">
      <w:start w:val="0"/>
      <w:numFmt w:val="bullet"/>
      <w:lvlText w:val="•"/>
      <w:lvlJc w:val="left"/>
      <w:pPr>
        <w:ind w:left="11112" w:hanging="400"/>
      </w:pPr>
      <w:rPr>
        <w:rFonts w:hint="default"/>
        <w:lang w:val="zh-CN" w:eastAsia="zh-CN" w:bidi="zh-CN"/>
      </w:rPr>
    </w:lvl>
    <w:lvl w:ilvl="8" w:tentative="0">
      <w:start w:val="0"/>
      <w:numFmt w:val="bullet"/>
      <w:lvlText w:val="•"/>
      <w:lvlJc w:val="left"/>
      <w:pPr>
        <w:ind w:left="12588" w:hanging="400"/>
      </w:pPr>
      <w:rPr>
        <w:rFonts w:hint="default"/>
        <w:lang w:val="zh-CN" w:eastAsia="zh-CN" w:bidi="zh-CN"/>
      </w:rPr>
    </w:lvl>
  </w:abstractNum>
  <w:abstractNum w:abstractNumId="7">
    <w:nsid w:val="0248C179"/>
    <w:multiLevelType w:val="multilevel"/>
    <w:tmpl w:val="0248C179"/>
    <w:lvl w:ilvl="0" w:tentative="0">
      <w:start w:val="1"/>
      <w:numFmt w:val="decimal"/>
      <w:lvlText w:val="%1）"/>
      <w:lvlJc w:val="left"/>
      <w:pPr>
        <w:ind w:left="941" w:hanging="561"/>
        <w:jc w:val="left"/>
      </w:pPr>
      <w:rPr>
        <w:rFonts w:hint="default" w:ascii="Arial" w:hAnsi="Arial" w:eastAsia="Arial" w:cs="Arial"/>
        <w:spacing w:val="-1"/>
        <w:w w:val="100"/>
        <w:sz w:val="34"/>
        <w:szCs w:val="34"/>
        <w:lang w:val="zh-CN" w:eastAsia="zh-CN" w:bidi="zh-CN"/>
      </w:rPr>
    </w:lvl>
    <w:lvl w:ilvl="1" w:tentative="0">
      <w:start w:val="0"/>
      <w:numFmt w:val="bullet"/>
      <w:lvlText w:val="•"/>
      <w:lvlJc w:val="left"/>
      <w:pPr>
        <w:ind w:left="2400" w:hanging="561"/>
      </w:pPr>
      <w:rPr>
        <w:rFonts w:hint="default"/>
        <w:lang w:val="zh-CN" w:eastAsia="zh-CN" w:bidi="zh-CN"/>
      </w:rPr>
    </w:lvl>
    <w:lvl w:ilvl="2" w:tentative="0">
      <w:start w:val="0"/>
      <w:numFmt w:val="bullet"/>
      <w:lvlText w:val="•"/>
      <w:lvlJc w:val="left"/>
      <w:pPr>
        <w:ind w:left="3860" w:hanging="561"/>
      </w:pPr>
      <w:rPr>
        <w:rFonts w:hint="default"/>
        <w:lang w:val="zh-CN" w:eastAsia="zh-CN" w:bidi="zh-CN"/>
      </w:rPr>
    </w:lvl>
    <w:lvl w:ilvl="3" w:tentative="0">
      <w:start w:val="0"/>
      <w:numFmt w:val="bullet"/>
      <w:lvlText w:val="•"/>
      <w:lvlJc w:val="left"/>
      <w:pPr>
        <w:ind w:left="5320" w:hanging="561"/>
      </w:pPr>
      <w:rPr>
        <w:rFonts w:hint="default"/>
        <w:lang w:val="zh-CN" w:eastAsia="zh-CN" w:bidi="zh-CN"/>
      </w:rPr>
    </w:lvl>
    <w:lvl w:ilvl="4" w:tentative="0">
      <w:start w:val="0"/>
      <w:numFmt w:val="bullet"/>
      <w:lvlText w:val="•"/>
      <w:lvlJc w:val="left"/>
      <w:pPr>
        <w:ind w:left="6780" w:hanging="561"/>
      </w:pPr>
      <w:rPr>
        <w:rFonts w:hint="default"/>
        <w:lang w:val="zh-CN" w:eastAsia="zh-CN" w:bidi="zh-CN"/>
      </w:rPr>
    </w:lvl>
    <w:lvl w:ilvl="5" w:tentative="0">
      <w:start w:val="0"/>
      <w:numFmt w:val="bullet"/>
      <w:lvlText w:val="•"/>
      <w:lvlJc w:val="left"/>
      <w:pPr>
        <w:ind w:left="8240" w:hanging="561"/>
      </w:pPr>
      <w:rPr>
        <w:rFonts w:hint="default"/>
        <w:lang w:val="zh-CN" w:eastAsia="zh-CN" w:bidi="zh-CN"/>
      </w:rPr>
    </w:lvl>
    <w:lvl w:ilvl="6" w:tentative="0">
      <w:start w:val="0"/>
      <w:numFmt w:val="bullet"/>
      <w:lvlText w:val="•"/>
      <w:lvlJc w:val="left"/>
      <w:pPr>
        <w:ind w:left="9700" w:hanging="561"/>
      </w:pPr>
      <w:rPr>
        <w:rFonts w:hint="default"/>
        <w:lang w:val="zh-CN" w:eastAsia="zh-CN" w:bidi="zh-CN"/>
      </w:rPr>
    </w:lvl>
    <w:lvl w:ilvl="7" w:tentative="0">
      <w:start w:val="0"/>
      <w:numFmt w:val="bullet"/>
      <w:lvlText w:val="•"/>
      <w:lvlJc w:val="left"/>
      <w:pPr>
        <w:ind w:left="11160" w:hanging="561"/>
      </w:pPr>
      <w:rPr>
        <w:rFonts w:hint="default"/>
        <w:lang w:val="zh-CN" w:eastAsia="zh-CN" w:bidi="zh-CN"/>
      </w:rPr>
    </w:lvl>
    <w:lvl w:ilvl="8" w:tentative="0">
      <w:start w:val="0"/>
      <w:numFmt w:val="bullet"/>
      <w:lvlText w:val="•"/>
      <w:lvlJc w:val="left"/>
      <w:pPr>
        <w:ind w:left="12620" w:hanging="561"/>
      </w:pPr>
      <w:rPr>
        <w:rFonts w:hint="default"/>
        <w:lang w:val="zh-CN" w:eastAsia="zh-CN" w:bidi="zh-CN"/>
      </w:rPr>
    </w:lvl>
  </w:abstractNum>
  <w:abstractNum w:abstractNumId="8">
    <w:nsid w:val="03D62ECE"/>
    <w:multiLevelType w:val="multilevel"/>
    <w:tmpl w:val="03D62ECE"/>
    <w:lvl w:ilvl="0" w:tentative="0">
      <w:start w:val="1"/>
      <w:numFmt w:val="decimal"/>
      <w:lvlText w:val="%1."/>
      <w:lvlJc w:val="left"/>
      <w:pPr>
        <w:ind w:left="1360" w:hanging="400"/>
        <w:jc w:val="left"/>
      </w:pPr>
      <w:rPr>
        <w:rFonts w:hint="default" w:ascii="Arial" w:hAnsi="Arial" w:eastAsia="Arial" w:cs="Arial"/>
        <w:spacing w:val="-1"/>
        <w:w w:val="100"/>
        <w:sz w:val="36"/>
        <w:szCs w:val="36"/>
        <w:lang w:val="zh-CN" w:eastAsia="zh-CN" w:bidi="zh-CN"/>
      </w:rPr>
    </w:lvl>
    <w:lvl w:ilvl="1" w:tentative="0">
      <w:start w:val="1"/>
      <w:numFmt w:val="decimal"/>
      <w:lvlText w:val="（%2）"/>
      <w:lvlJc w:val="left"/>
      <w:pPr>
        <w:ind w:left="1360" w:hanging="941"/>
        <w:jc w:val="left"/>
      </w:pPr>
      <w:rPr>
        <w:rFonts w:hint="default" w:ascii="宋体" w:hAnsi="宋体" w:eastAsia="宋体" w:cs="宋体"/>
        <w:spacing w:val="-18"/>
        <w:w w:val="100"/>
        <w:sz w:val="34"/>
        <w:szCs w:val="34"/>
        <w:lang w:val="zh-CN" w:eastAsia="zh-CN" w:bidi="zh-CN"/>
      </w:rPr>
    </w:lvl>
    <w:lvl w:ilvl="2" w:tentative="0">
      <w:start w:val="0"/>
      <w:numFmt w:val="bullet"/>
      <w:lvlText w:val="•"/>
      <w:lvlJc w:val="left"/>
      <w:pPr>
        <w:ind w:left="4196" w:hanging="941"/>
      </w:pPr>
      <w:rPr>
        <w:rFonts w:hint="default"/>
        <w:lang w:val="zh-CN" w:eastAsia="zh-CN" w:bidi="zh-CN"/>
      </w:rPr>
    </w:lvl>
    <w:lvl w:ilvl="3" w:tentative="0">
      <w:start w:val="0"/>
      <w:numFmt w:val="bullet"/>
      <w:lvlText w:val="•"/>
      <w:lvlJc w:val="left"/>
      <w:pPr>
        <w:ind w:left="5614" w:hanging="941"/>
      </w:pPr>
      <w:rPr>
        <w:rFonts w:hint="default"/>
        <w:lang w:val="zh-CN" w:eastAsia="zh-CN" w:bidi="zh-CN"/>
      </w:rPr>
    </w:lvl>
    <w:lvl w:ilvl="4" w:tentative="0">
      <w:start w:val="0"/>
      <w:numFmt w:val="bullet"/>
      <w:lvlText w:val="•"/>
      <w:lvlJc w:val="left"/>
      <w:pPr>
        <w:ind w:left="7032" w:hanging="941"/>
      </w:pPr>
      <w:rPr>
        <w:rFonts w:hint="default"/>
        <w:lang w:val="zh-CN" w:eastAsia="zh-CN" w:bidi="zh-CN"/>
      </w:rPr>
    </w:lvl>
    <w:lvl w:ilvl="5" w:tentative="0">
      <w:start w:val="0"/>
      <w:numFmt w:val="bullet"/>
      <w:lvlText w:val="•"/>
      <w:lvlJc w:val="left"/>
      <w:pPr>
        <w:ind w:left="8450" w:hanging="941"/>
      </w:pPr>
      <w:rPr>
        <w:rFonts w:hint="default"/>
        <w:lang w:val="zh-CN" w:eastAsia="zh-CN" w:bidi="zh-CN"/>
      </w:rPr>
    </w:lvl>
    <w:lvl w:ilvl="6" w:tentative="0">
      <w:start w:val="0"/>
      <w:numFmt w:val="bullet"/>
      <w:lvlText w:val="•"/>
      <w:lvlJc w:val="left"/>
      <w:pPr>
        <w:ind w:left="9868" w:hanging="941"/>
      </w:pPr>
      <w:rPr>
        <w:rFonts w:hint="default"/>
        <w:lang w:val="zh-CN" w:eastAsia="zh-CN" w:bidi="zh-CN"/>
      </w:rPr>
    </w:lvl>
    <w:lvl w:ilvl="7" w:tentative="0">
      <w:start w:val="0"/>
      <w:numFmt w:val="bullet"/>
      <w:lvlText w:val="•"/>
      <w:lvlJc w:val="left"/>
      <w:pPr>
        <w:ind w:left="11286" w:hanging="941"/>
      </w:pPr>
      <w:rPr>
        <w:rFonts w:hint="default"/>
        <w:lang w:val="zh-CN" w:eastAsia="zh-CN" w:bidi="zh-CN"/>
      </w:rPr>
    </w:lvl>
    <w:lvl w:ilvl="8" w:tentative="0">
      <w:start w:val="0"/>
      <w:numFmt w:val="bullet"/>
      <w:lvlText w:val="•"/>
      <w:lvlJc w:val="left"/>
      <w:pPr>
        <w:ind w:left="12704" w:hanging="941"/>
      </w:pPr>
      <w:rPr>
        <w:rFonts w:hint="default"/>
        <w:lang w:val="zh-CN" w:eastAsia="zh-CN" w:bidi="zh-CN"/>
      </w:rPr>
    </w:lvl>
  </w:abstractNum>
  <w:abstractNum w:abstractNumId="9">
    <w:nsid w:val="2470EC97"/>
    <w:multiLevelType w:val="multilevel"/>
    <w:tmpl w:val="2470EC97"/>
    <w:lvl w:ilvl="0" w:tentative="0">
      <w:start w:val="10"/>
      <w:numFmt w:val="decimal"/>
      <w:lvlText w:val="%1"/>
      <w:lvlJc w:val="left"/>
      <w:pPr>
        <w:ind w:left="760" w:hanging="380"/>
        <w:jc w:val="right"/>
      </w:pPr>
      <w:rPr>
        <w:rFonts w:hint="default" w:ascii="Arial" w:hAnsi="Arial" w:eastAsia="Arial" w:cs="Arial"/>
        <w:spacing w:val="-1"/>
        <w:w w:val="100"/>
        <w:sz w:val="30"/>
        <w:szCs w:val="30"/>
        <w:lang w:val="zh-CN" w:eastAsia="zh-CN" w:bidi="zh-CN"/>
      </w:rPr>
    </w:lvl>
    <w:lvl w:ilvl="1" w:tentative="0">
      <w:start w:val="0"/>
      <w:numFmt w:val="bullet"/>
      <w:lvlText w:val="•"/>
      <w:lvlJc w:val="left"/>
      <w:pPr>
        <w:ind w:left="2238" w:hanging="380"/>
      </w:pPr>
      <w:rPr>
        <w:rFonts w:hint="default"/>
        <w:lang w:val="zh-CN" w:eastAsia="zh-CN" w:bidi="zh-CN"/>
      </w:rPr>
    </w:lvl>
    <w:lvl w:ilvl="2" w:tentative="0">
      <w:start w:val="0"/>
      <w:numFmt w:val="bullet"/>
      <w:lvlText w:val="•"/>
      <w:lvlJc w:val="left"/>
      <w:pPr>
        <w:ind w:left="3716" w:hanging="380"/>
      </w:pPr>
      <w:rPr>
        <w:rFonts w:hint="default"/>
        <w:lang w:val="zh-CN" w:eastAsia="zh-CN" w:bidi="zh-CN"/>
      </w:rPr>
    </w:lvl>
    <w:lvl w:ilvl="3" w:tentative="0">
      <w:start w:val="0"/>
      <w:numFmt w:val="bullet"/>
      <w:lvlText w:val="•"/>
      <w:lvlJc w:val="left"/>
      <w:pPr>
        <w:ind w:left="5194" w:hanging="380"/>
      </w:pPr>
      <w:rPr>
        <w:rFonts w:hint="default"/>
        <w:lang w:val="zh-CN" w:eastAsia="zh-CN" w:bidi="zh-CN"/>
      </w:rPr>
    </w:lvl>
    <w:lvl w:ilvl="4" w:tentative="0">
      <w:start w:val="0"/>
      <w:numFmt w:val="bullet"/>
      <w:lvlText w:val="•"/>
      <w:lvlJc w:val="left"/>
      <w:pPr>
        <w:ind w:left="6672" w:hanging="380"/>
      </w:pPr>
      <w:rPr>
        <w:rFonts w:hint="default"/>
        <w:lang w:val="zh-CN" w:eastAsia="zh-CN" w:bidi="zh-CN"/>
      </w:rPr>
    </w:lvl>
    <w:lvl w:ilvl="5" w:tentative="0">
      <w:start w:val="0"/>
      <w:numFmt w:val="bullet"/>
      <w:lvlText w:val="•"/>
      <w:lvlJc w:val="left"/>
      <w:pPr>
        <w:ind w:left="8150" w:hanging="380"/>
      </w:pPr>
      <w:rPr>
        <w:rFonts w:hint="default"/>
        <w:lang w:val="zh-CN" w:eastAsia="zh-CN" w:bidi="zh-CN"/>
      </w:rPr>
    </w:lvl>
    <w:lvl w:ilvl="6" w:tentative="0">
      <w:start w:val="0"/>
      <w:numFmt w:val="bullet"/>
      <w:lvlText w:val="•"/>
      <w:lvlJc w:val="left"/>
      <w:pPr>
        <w:ind w:left="9628" w:hanging="380"/>
      </w:pPr>
      <w:rPr>
        <w:rFonts w:hint="default"/>
        <w:lang w:val="zh-CN" w:eastAsia="zh-CN" w:bidi="zh-CN"/>
      </w:rPr>
    </w:lvl>
    <w:lvl w:ilvl="7" w:tentative="0">
      <w:start w:val="0"/>
      <w:numFmt w:val="bullet"/>
      <w:lvlText w:val="•"/>
      <w:lvlJc w:val="left"/>
      <w:pPr>
        <w:ind w:left="11106" w:hanging="380"/>
      </w:pPr>
      <w:rPr>
        <w:rFonts w:hint="default"/>
        <w:lang w:val="zh-CN" w:eastAsia="zh-CN" w:bidi="zh-CN"/>
      </w:rPr>
    </w:lvl>
    <w:lvl w:ilvl="8" w:tentative="0">
      <w:start w:val="0"/>
      <w:numFmt w:val="bullet"/>
      <w:lvlText w:val="•"/>
      <w:lvlJc w:val="left"/>
      <w:pPr>
        <w:ind w:left="12584" w:hanging="380"/>
      </w:pPr>
      <w:rPr>
        <w:rFonts w:hint="default"/>
        <w:lang w:val="zh-CN" w:eastAsia="zh-CN" w:bidi="zh-CN"/>
      </w:rPr>
    </w:lvl>
  </w:abstractNum>
  <w:abstractNum w:abstractNumId="10">
    <w:nsid w:val="25B654F3"/>
    <w:multiLevelType w:val="multilevel"/>
    <w:tmpl w:val="25B654F3"/>
    <w:lvl w:ilvl="0" w:tentative="0">
      <w:start w:val="1"/>
      <w:numFmt w:val="decimal"/>
      <w:lvlText w:val="%1."/>
      <w:lvlJc w:val="left"/>
      <w:pPr>
        <w:ind w:left="1360" w:hanging="400"/>
        <w:jc w:val="left"/>
      </w:pPr>
      <w:rPr>
        <w:rFonts w:hint="default" w:ascii="Arial" w:hAnsi="Arial" w:eastAsia="Arial" w:cs="Arial"/>
        <w:spacing w:val="-1"/>
        <w:w w:val="100"/>
        <w:sz w:val="36"/>
        <w:szCs w:val="36"/>
        <w:lang w:val="zh-CN" w:eastAsia="zh-CN" w:bidi="zh-CN"/>
      </w:rPr>
    </w:lvl>
    <w:lvl w:ilvl="1" w:tentative="0">
      <w:start w:val="0"/>
      <w:numFmt w:val="bullet"/>
      <w:lvlText w:val="•"/>
      <w:lvlJc w:val="left"/>
      <w:pPr>
        <w:ind w:left="2778" w:hanging="400"/>
      </w:pPr>
      <w:rPr>
        <w:rFonts w:hint="default"/>
        <w:lang w:val="zh-CN" w:eastAsia="zh-CN" w:bidi="zh-CN"/>
      </w:rPr>
    </w:lvl>
    <w:lvl w:ilvl="2" w:tentative="0">
      <w:start w:val="0"/>
      <w:numFmt w:val="bullet"/>
      <w:lvlText w:val="•"/>
      <w:lvlJc w:val="left"/>
      <w:pPr>
        <w:ind w:left="4196" w:hanging="400"/>
      </w:pPr>
      <w:rPr>
        <w:rFonts w:hint="default"/>
        <w:lang w:val="zh-CN" w:eastAsia="zh-CN" w:bidi="zh-CN"/>
      </w:rPr>
    </w:lvl>
    <w:lvl w:ilvl="3" w:tentative="0">
      <w:start w:val="0"/>
      <w:numFmt w:val="bullet"/>
      <w:lvlText w:val="•"/>
      <w:lvlJc w:val="left"/>
      <w:pPr>
        <w:ind w:left="5614" w:hanging="400"/>
      </w:pPr>
      <w:rPr>
        <w:rFonts w:hint="default"/>
        <w:lang w:val="zh-CN" w:eastAsia="zh-CN" w:bidi="zh-CN"/>
      </w:rPr>
    </w:lvl>
    <w:lvl w:ilvl="4" w:tentative="0">
      <w:start w:val="0"/>
      <w:numFmt w:val="bullet"/>
      <w:lvlText w:val="•"/>
      <w:lvlJc w:val="left"/>
      <w:pPr>
        <w:ind w:left="7032" w:hanging="400"/>
      </w:pPr>
      <w:rPr>
        <w:rFonts w:hint="default"/>
        <w:lang w:val="zh-CN" w:eastAsia="zh-CN" w:bidi="zh-CN"/>
      </w:rPr>
    </w:lvl>
    <w:lvl w:ilvl="5" w:tentative="0">
      <w:start w:val="0"/>
      <w:numFmt w:val="bullet"/>
      <w:lvlText w:val="•"/>
      <w:lvlJc w:val="left"/>
      <w:pPr>
        <w:ind w:left="8450" w:hanging="400"/>
      </w:pPr>
      <w:rPr>
        <w:rFonts w:hint="default"/>
        <w:lang w:val="zh-CN" w:eastAsia="zh-CN" w:bidi="zh-CN"/>
      </w:rPr>
    </w:lvl>
    <w:lvl w:ilvl="6" w:tentative="0">
      <w:start w:val="0"/>
      <w:numFmt w:val="bullet"/>
      <w:lvlText w:val="•"/>
      <w:lvlJc w:val="left"/>
      <w:pPr>
        <w:ind w:left="9868" w:hanging="400"/>
      </w:pPr>
      <w:rPr>
        <w:rFonts w:hint="default"/>
        <w:lang w:val="zh-CN" w:eastAsia="zh-CN" w:bidi="zh-CN"/>
      </w:rPr>
    </w:lvl>
    <w:lvl w:ilvl="7" w:tentative="0">
      <w:start w:val="0"/>
      <w:numFmt w:val="bullet"/>
      <w:lvlText w:val="•"/>
      <w:lvlJc w:val="left"/>
      <w:pPr>
        <w:ind w:left="11286" w:hanging="400"/>
      </w:pPr>
      <w:rPr>
        <w:rFonts w:hint="default"/>
        <w:lang w:val="zh-CN" w:eastAsia="zh-CN" w:bidi="zh-CN"/>
      </w:rPr>
    </w:lvl>
    <w:lvl w:ilvl="8" w:tentative="0">
      <w:start w:val="0"/>
      <w:numFmt w:val="bullet"/>
      <w:lvlText w:val="•"/>
      <w:lvlJc w:val="left"/>
      <w:pPr>
        <w:ind w:left="12704" w:hanging="400"/>
      </w:pPr>
      <w:rPr>
        <w:rFonts w:hint="default"/>
        <w:lang w:val="zh-CN" w:eastAsia="zh-CN" w:bidi="zh-CN"/>
      </w:rPr>
    </w:lvl>
  </w:abstractNum>
  <w:abstractNum w:abstractNumId="11">
    <w:nsid w:val="2A8F537B"/>
    <w:multiLevelType w:val="multilevel"/>
    <w:tmpl w:val="2A8F537B"/>
    <w:lvl w:ilvl="0" w:tentative="0">
      <w:start w:val="1"/>
      <w:numFmt w:val="upperLetter"/>
      <w:lvlText w:val="%1."/>
      <w:lvlJc w:val="left"/>
      <w:pPr>
        <w:ind w:left="780" w:hanging="400"/>
        <w:jc w:val="left"/>
      </w:pPr>
      <w:rPr>
        <w:rFonts w:hint="default" w:ascii="Arial" w:hAnsi="Arial" w:eastAsia="Arial" w:cs="Arial"/>
        <w:w w:val="100"/>
        <w:sz w:val="36"/>
        <w:szCs w:val="36"/>
        <w:lang w:val="zh-CN" w:eastAsia="zh-CN" w:bidi="zh-CN"/>
      </w:rPr>
    </w:lvl>
    <w:lvl w:ilvl="1" w:tentative="0">
      <w:start w:val="0"/>
      <w:numFmt w:val="bullet"/>
      <w:lvlText w:val="•"/>
      <w:lvlJc w:val="left"/>
      <w:pPr>
        <w:ind w:left="2256" w:hanging="400"/>
      </w:pPr>
      <w:rPr>
        <w:rFonts w:hint="default"/>
        <w:lang w:val="zh-CN" w:eastAsia="zh-CN" w:bidi="zh-CN"/>
      </w:rPr>
    </w:lvl>
    <w:lvl w:ilvl="2" w:tentative="0">
      <w:start w:val="0"/>
      <w:numFmt w:val="bullet"/>
      <w:lvlText w:val="•"/>
      <w:lvlJc w:val="left"/>
      <w:pPr>
        <w:ind w:left="3732" w:hanging="400"/>
      </w:pPr>
      <w:rPr>
        <w:rFonts w:hint="default"/>
        <w:lang w:val="zh-CN" w:eastAsia="zh-CN" w:bidi="zh-CN"/>
      </w:rPr>
    </w:lvl>
    <w:lvl w:ilvl="3" w:tentative="0">
      <w:start w:val="0"/>
      <w:numFmt w:val="bullet"/>
      <w:lvlText w:val="•"/>
      <w:lvlJc w:val="left"/>
      <w:pPr>
        <w:ind w:left="5208" w:hanging="400"/>
      </w:pPr>
      <w:rPr>
        <w:rFonts w:hint="default"/>
        <w:lang w:val="zh-CN" w:eastAsia="zh-CN" w:bidi="zh-CN"/>
      </w:rPr>
    </w:lvl>
    <w:lvl w:ilvl="4" w:tentative="0">
      <w:start w:val="0"/>
      <w:numFmt w:val="bullet"/>
      <w:lvlText w:val="•"/>
      <w:lvlJc w:val="left"/>
      <w:pPr>
        <w:ind w:left="6684" w:hanging="400"/>
      </w:pPr>
      <w:rPr>
        <w:rFonts w:hint="default"/>
        <w:lang w:val="zh-CN" w:eastAsia="zh-CN" w:bidi="zh-CN"/>
      </w:rPr>
    </w:lvl>
    <w:lvl w:ilvl="5" w:tentative="0">
      <w:start w:val="0"/>
      <w:numFmt w:val="bullet"/>
      <w:lvlText w:val="•"/>
      <w:lvlJc w:val="left"/>
      <w:pPr>
        <w:ind w:left="8160" w:hanging="400"/>
      </w:pPr>
      <w:rPr>
        <w:rFonts w:hint="default"/>
        <w:lang w:val="zh-CN" w:eastAsia="zh-CN" w:bidi="zh-CN"/>
      </w:rPr>
    </w:lvl>
    <w:lvl w:ilvl="6" w:tentative="0">
      <w:start w:val="0"/>
      <w:numFmt w:val="bullet"/>
      <w:lvlText w:val="•"/>
      <w:lvlJc w:val="left"/>
      <w:pPr>
        <w:ind w:left="9636" w:hanging="400"/>
      </w:pPr>
      <w:rPr>
        <w:rFonts w:hint="default"/>
        <w:lang w:val="zh-CN" w:eastAsia="zh-CN" w:bidi="zh-CN"/>
      </w:rPr>
    </w:lvl>
    <w:lvl w:ilvl="7" w:tentative="0">
      <w:start w:val="0"/>
      <w:numFmt w:val="bullet"/>
      <w:lvlText w:val="•"/>
      <w:lvlJc w:val="left"/>
      <w:pPr>
        <w:ind w:left="11112" w:hanging="400"/>
      </w:pPr>
      <w:rPr>
        <w:rFonts w:hint="default"/>
        <w:lang w:val="zh-CN" w:eastAsia="zh-CN" w:bidi="zh-CN"/>
      </w:rPr>
    </w:lvl>
    <w:lvl w:ilvl="8" w:tentative="0">
      <w:start w:val="0"/>
      <w:numFmt w:val="bullet"/>
      <w:lvlText w:val="•"/>
      <w:lvlJc w:val="left"/>
      <w:pPr>
        <w:ind w:left="12588" w:hanging="400"/>
      </w:pPr>
      <w:rPr>
        <w:rFonts w:hint="default"/>
        <w:lang w:val="zh-CN" w:eastAsia="zh-CN" w:bidi="zh-CN"/>
      </w:rPr>
    </w:lvl>
  </w:abstractNum>
  <w:abstractNum w:abstractNumId="12">
    <w:nsid w:val="4D4DC07F"/>
    <w:multiLevelType w:val="multilevel"/>
    <w:tmpl w:val="4D4DC07F"/>
    <w:lvl w:ilvl="0" w:tentative="0">
      <w:start w:val="1"/>
      <w:numFmt w:val="upperLetter"/>
      <w:lvlText w:val="%1."/>
      <w:lvlJc w:val="left"/>
      <w:pPr>
        <w:ind w:left="780" w:hanging="400"/>
        <w:jc w:val="left"/>
      </w:pPr>
      <w:rPr>
        <w:rFonts w:hint="default" w:ascii="Arial" w:hAnsi="Arial" w:eastAsia="Arial" w:cs="Arial"/>
        <w:w w:val="100"/>
        <w:sz w:val="36"/>
        <w:szCs w:val="36"/>
        <w:lang w:val="zh-CN" w:eastAsia="zh-CN" w:bidi="zh-CN"/>
      </w:rPr>
    </w:lvl>
    <w:lvl w:ilvl="1" w:tentative="0">
      <w:start w:val="0"/>
      <w:numFmt w:val="bullet"/>
      <w:lvlText w:val="•"/>
      <w:lvlJc w:val="left"/>
      <w:pPr>
        <w:ind w:left="2256" w:hanging="400"/>
      </w:pPr>
      <w:rPr>
        <w:rFonts w:hint="default"/>
        <w:lang w:val="zh-CN" w:eastAsia="zh-CN" w:bidi="zh-CN"/>
      </w:rPr>
    </w:lvl>
    <w:lvl w:ilvl="2" w:tentative="0">
      <w:start w:val="0"/>
      <w:numFmt w:val="bullet"/>
      <w:lvlText w:val="•"/>
      <w:lvlJc w:val="left"/>
      <w:pPr>
        <w:ind w:left="3732" w:hanging="400"/>
      </w:pPr>
      <w:rPr>
        <w:rFonts w:hint="default"/>
        <w:lang w:val="zh-CN" w:eastAsia="zh-CN" w:bidi="zh-CN"/>
      </w:rPr>
    </w:lvl>
    <w:lvl w:ilvl="3" w:tentative="0">
      <w:start w:val="0"/>
      <w:numFmt w:val="bullet"/>
      <w:lvlText w:val="•"/>
      <w:lvlJc w:val="left"/>
      <w:pPr>
        <w:ind w:left="5208" w:hanging="400"/>
      </w:pPr>
      <w:rPr>
        <w:rFonts w:hint="default"/>
        <w:lang w:val="zh-CN" w:eastAsia="zh-CN" w:bidi="zh-CN"/>
      </w:rPr>
    </w:lvl>
    <w:lvl w:ilvl="4" w:tentative="0">
      <w:start w:val="0"/>
      <w:numFmt w:val="bullet"/>
      <w:lvlText w:val="•"/>
      <w:lvlJc w:val="left"/>
      <w:pPr>
        <w:ind w:left="6684" w:hanging="400"/>
      </w:pPr>
      <w:rPr>
        <w:rFonts w:hint="default"/>
        <w:lang w:val="zh-CN" w:eastAsia="zh-CN" w:bidi="zh-CN"/>
      </w:rPr>
    </w:lvl>
    <w:lvl w:ilvl="5" w:tentative="0">
      <w:start w:val="0"/>
      <w:numFmt w:val="bullet"/>
      <w:lvlText w:val="•"/>
      <w:lvlJc w:val="left"/>
      <w:pPr>
        <w:ind w:left="8160" w:hanging="400"/>
      </w:pPr>
      <w:rPr>
        <w:rFonts w:hint="default"/>
        <w:lang w:val="zh-CN" w:eastAsia="zh-CN" w:bidi="zh-CN"/>
      </w:rPr>
    </w:lvl>
    <w:lvl w:ilvl="6" w:tentative="0">
      <w:start w:val="0"/>
      <w:numFmt w:val="bullet"/>
      <w:lvlText w:val="•"/>
      <w:lvlJc w:val="left"/>
      <w:pPr>
        <w:ind w:left="9636" w:hanging="400"/>
      </w:pPr>
      <w:rPr>
        <w:rFonts w:hint="default"/>
        <w:lang w:val="zh-CN" w:eastAsia="zh-CN" w:bidi="zh-CN"/>
      </w:rPr>
    </w:lvl>
    <w:lvl w:ilvl="7" w:tentative="0">
      <w:start w:val="0"/>
      <w:numFmt w:val="bullet"/>
      <w:lvlText w:val="•"/>
      <w:lvlJc w:val="left"/>
      <w:pPr>
        <w:ind w:left="11112" w:hanging="400"/>
      </w:pPr>
      <w:rPr>
        <w:rFonts w:hint="default"/>
        <w:lang w:val="zh-CN" w:eastAsia="zh-CN" w:bidi="zh-CN"/>
      </w:rPr>
    </w:lvl>
    <w:lvl w:ilvl="8" w:tentative="0">
      <w:start w:val="0"/>
      <w:numFmt w:val="bullet"/>
      <w:lvlText w:val="•"/>
      <w:lvlJc w:val="left"/>
      <w:pPr>
        <w:ind w:left="12588" w:hanging="400"/>
      </w:pPr>
      <w:rPr>
        <w:rFonts w:hint="default"/>
        <w:lang w:val="zh-CN" w:eastAsia="zh-CN" w:bidi="zh-CN"/>
      </w:rPr>
    </w:lvl>
  </w:abstractNum>
  <w:abstractNum w:abstractNumId="13">
    <w:nsid w:val="59ADCABA"/>
    <w:multiLevelType w:val="multilevel"/>
    <w:tmpl w:val="59ADCABA"/>
    <w:lvl w:ilvl="0" w:tentative="0">
      <w:start w:val="1"/>
      <w:numFmt w:val="upperLetter"/>
      <w:lvlText w:val="%1."/>
      <w:lvlJc w:val="left"/>
      <w:pPr>
        <w:ind w:left="941" w:hanging="561"/>
        <w:jc w:val="left"/>
      </w:pPr>
      <w:rPr>
        <w:rFonts w:hint="default" w:ascii="Arial" w:hAnsi="Arial" w:eastAsia="Arial" w:cs="Arial"/>
        <w:spacing w:val="-41"/>
        <w:w w:val="100"/>
        <w:sz w:val="34"/>
        <w:szCs w:val="34"/>
        <w:lang w:val="zh-CN" w:eastAsia="zh-CN" w:bidi="zh-CN"/>
      </w:rPr>
    </w:lvl>
    <w:lvl w:ilvl="1" w:tentative="0">
      <w:start w:val="0"/>
      <w:numFmt w:val="bullet"/>
      <w:lvlText w:val="•"/>
      <w:lvlJc w:val="left"/>
      <w:pPr>
        <w:ind w:left="2400" w:hanging="561"/>
      </w:pPr>
      <w:rPr>
        <w:rFonts w:hint="default"/>
        <w:lang w:val="zh-CN" w:eastAsia="zh-CN" w:bidi="zh-CN"/>
      </w:rPr>
    </w:lvl>
    <w:lvl w:ilvl="2" w:tentative="0">
      <w:start w:val="0"/>
      <w:numFmt w:val="bullet"/>
      <w:lvlText w:val="•"/>
      <w:lvlJc w:val="left"/>
      <w:pPr>
        <w:ind w:left="3860" w:hanging="561"/>
      </w:pPr>
      <w:rPr>
        <w:rFonts w:hint="default"/>
        <w:lang w:val="zh-CN" w:eastAsia="zh-CN" w:bidi="zh-CN"/>
      </w:rPr>
    </w:lvl>
    <w:lvl w:ilvl="3" w:tentative="0">
      <w:start w:val="0"/>
      <w:numFmt w:val="bullet"/>
      <w:lvlText w:val="•"/>
      <w:lvlJc w:val="left"/>
      <w:pPr>
        <w:ind w:left="5320" w:hanging="561"/>
      </w:pPr>
      <w:rPr>
        <w:rFonts w:hint="default"/>
        <w:lang w:val="zh-CN" w:eastAsia="zh-CN" w:bidi="zh-CN"/>
      </w:rPr>
    </w:lvl>
    <w:lvl w:ilvl="4" w:tentative="0">
      <w:start w:val="0"/>
      <w:numFmt w:val="bullet"/>
      <w:lvlText w:val="•"/>
      <w:lvlJc w:val="left"/>
      <w:pPr>
        <w:ind w:left="6780" w:hanging="561"/>
      </w:pPr>
      <w:rPr>
        <w:rFonts w:hint="default"/>
        <w:lang w:val="zh-CN" w:eastAsia="zh-CN" w:bidi="zh-CN"/>
      </w:rPr>
    </w:lvl>
    <w:lvl w:ilvl="5" w:tentative="0">
      <w:start w:val="0"/>
      <w:numFmt w:val="bullet"/>
      <w:lvlText w:val="•"/>
      <w:lvlJc w:val="left"/>
      <w:pPr>
        <w:ind w:left="8240" w:hanging="561"/>
      </w:pPr>
      <w:rPr>
        <w:rFonts w:hint="default"/>
        <w:lang w:val="zh-CN" w:eastAsia="zh-CN" w:bidi="zh-CN"/>
      </w:rPr>
    </w:lvl>
    <w:lvl w:ilvl="6" w:tentative="0">
      <w:start w:val="0"/>
      <w:numFmt w:val="bullet"/>
      <w:lvlText w:val="•"/>
      <w:lvlJc w:val="left"/>
      <w:pPr>
        <w:ind w:left="9700" w:hanging="561"/>
      </w:pPr>
      <w:rPr>
        <w:rFonts w:hint="default"/>
        <w:lang w:val="zh-CN" w:eastAsia="zh-CN" w:bidi="zh-CN"/>
      </w:rPr>
    </w:lvl>
    <w:lvl w:ilvl="7" w:tentative="0">
      <w:start w:val="0"/>
      <w:numFmt w:val="bullet"/>
      <w:lvlText w:val="•"/>
      <w:lvlJc w:val="left"/>
      <w:pPr>
        <w:ind w:left="11160" w:hanging="561"/>
      </w:pPr>
      <w:rPr>
        <w:rFonts w:hint="default"/>
        <w:lang w:val="zh-CN" w:eastAsia="zh-CN" w:bidi="zh-CN"/>
      </w:rPr>
    </w:lvl>
    <w:lvl w:ilvl="8" w:tentative="0">
      <w:start w:val="0"/>
      <w:numFmt w:val="bullet"/>
      <w:lvlText w:val="•"/>
      <w:lvlJc w:val="left"/>
      <w:pPr>
        <w:ind w:left="12620" w:hanging="561"/>
      </w:pPr>
      <w:rPr>
        <w:rFonts w:hint="default"/>
        <w:lang w:val="zh-CN" w:eastAsia="zh-CN" w:bidi="zh-CN"/>
      </w:rPr>
    </w:lvl>
  </w:abstractNum>
  <w:abstractNum w:abstractNumId="14">
    <w:nsid w:val="5A241D34"/>
    <w:multiLevelType w:val="multilevel"/>
    <w:tmpl w:val="5A241D34"/>
    <w:lvl w:ilvl="0" w:tentative="0">
      <w:start w:val="1"/>
      <w:numFmt w:val="upperLetter"/>
      <w:lvlText w:val="%1."/>
      <w:lvlJc w:val="left"/>
      <w:pPr>
        <w:ind w:left="780" w:hanging="400"/>
        <w:jc w:val="left"/>
      </w:pPr>
      <w:rPr>
        <w:rFonts w:hint="default" w:ascii="Arial" w:hAnsi="Arial" w:eastAsia="Arial" w:cs="Arial"/>
        <w:w w:val="100"/>
        <w:sz w:val="36"/>
        <w:szCs w:val="36"/>
        <w:lang w:val="zh-CN" w:eastAsia="zh-CN" w:bidi="zh-CN"/>
      </w:rPr>
    </w:lvl>
    <w:lvl w:ilvl="1" w:tentative="0">
      <w:start w:val="0"/>
      <w:numFmt w:val="bullet"/>
      <w:lvlText w:val="•"/>
      <w:lvlJc w:val="left"/>
      <w:pPr>
        <w:ind w:left="2256" w:hanging="400"/>
      </w:pPr>
      <w:rPr>
        <w:rFonts w:hint="default"/>
        <w:lang w:val="zh-CN" w:eastAsia="zh-CN" w:bidi="zh-CN"/>
      </w:rPr>
    </w:lvl>
    <w:lvl w:ilvl="2" w:tentative="0">
      <w:start w:val="0"/>
      <w:numFmt w:val="bullet"/>
      <w:lvlText w:val="•"/>
      <w:lvlJc w:val="left"/>
      <w:pPr>
        <w:ind w:left="3732" w:hanging="400"/>
      </w:pPr>
      <w:rPr>
        <w:rFonts w:hint="default"/>
        <w:lang w:val="zh-CN" w:eastAsia="zh-CN" w:bidi="zh-CN"/>
      </w:rPr>
    </w:lvl>
    <w:lvl w:ilvl="3" w:tentative="0">
      <w:start w:val="0"/>
      <w:numFmt w:val="bullet"/>
      <w:lvlText w:val="•"/>
      <w:lvlJc w:val="left"/>
      <w:pPr>
        <w:ind w:left="5208" w:hanging="400"/>
      </w:pPr>
      <w:rPr>
        <w:rFonts w:hint="default"/>
        <w:lang w:val="zh-CN" w:eastAsia="zh-CN" w:bidi="zh-CN"/>
      </w:rPr>
    </w:lvl>
    <w:lvl w:ilvl="4" w:tentative="0">
      <w:start w:val="0"/>
      <w:numFmt w:val="bullet"/>
      <w:lvlText w:val="•"/>
      <w:lvlJc w:val="left"/>
      <w:pPr>
        <w:ind w:left="6684" w:hanging="400"/>
      </w:pPr>
      <w:rPr>
        <w:rFonts w:hint="default"/>
        <w:lang w:val="zh-CN" w:eastAsia="zh-CN" w:bidi="zh-CN"/>
      </w:rPr>
    </w:lvl>
    <w:lvl w:ilvl="5" w:tentative="0">
      <w:start w:val="0"/>
      <w:numFmt w:val="bullet"/>
      <w:lvlText w:val="•"/>
      <w:lvlJc w:val="left"/>
      <w:pPr>
        <w:ind w:left="8160" w:hanging="400"/>
      </w:pPr>
      <w:rPr>
        <w:rFonts w:hint="default"/>
        <w:lang w:val="zh-CN" w:eastAsia="zh-CN" w:bidi="zh-CN"/>
      </w:rPr>
    </w:lvl>
    <w:lvl w:ilvl="6" w:tentative="0">
      <w:start w:val="0"/>
      <w:numFmt w:val="bullet"/>
      <w:lvlText w:val="•"/>
      <w:lvlJc w:val="left"/>
      <w:pPr>
        <w:ind w:left="9636" w:hanging="400"/>
      </w:pPr>
      <w:rPr>
        <w:rFonts w:hint="default"/>
        <w:lang w:val="zh-CN" w:eastAsia="zh-CN" w:bidi="zh-CN"/>
      </w:rPr>
    </w:lvl>
    <w:lvl w:ilvl="7" w:tentative="0">
      <w:start w:val="0"/>
      <w:numFmt w:val="bullet"/>
      <w:lvlText w:val="•"/>
      <w:lvlJc w:val="left"/>
      <w:pPr>
        <w:ind w:left="11112" w:hanging="400"/>
      </w:pPr>
      <w:rPr>
        <w:rFonts w:hint="default"/>
        <w:lang w:val="zh-CN" w:eastAsia="zh-CN" w:bidi="zh-CN"/>
      </w:rPr>
    </w:lvl>
    <w:lvl w:ilvl="8" w:tentative="0">
      <w:start w:val="0"/>
      <w:numFmt w:val="bullet"/>
      <w:lvlText w:val="•"/>
      <w:lvlJc w:val="left"/>
      <w:pPr>
        <w:ind w:left="12588" w:hanging="400"/>
      </w:pPr>
      <w:rPr>
        <w:rFonts w:hint="default"/>
        <w:lang w:val="zh-CN" w:eastAsia="zh-CN" w:bidi="zh-CN"/>
      </w:rPr>
    </w:lvl>
  </w:abstractNum>
  <w:abstractNum w:abstractNumId="15">
    <w:nsid w:val="72183CF9"/>
    <w:multiLevelType w:val="multilevel"/>
    <w:tmpl w:val="72183CF9"/>
    <w:lvl w:ilvl="0" w:tentative="0">
      <w:start w:val="3"/>
      <w:numFmt w:val="decimal"/>
      <w:lvlText w:val="%1"/>
      <w:lvlJc w:val="left"/>
      <w:pPr>
        <w:ind w:left="1360" w:hanging="580"/>
        <w:jc w:val="left"/>
      </w:pPr>
      <w:rPr>
        <w:rFonts w:hint="default" w:ascii="Arial" w:hAnsi="Arial" w:eastAsia="Arial" w:cs="Arial"/>
        <w:w w:val="100"/>
        <w:sz w:val="36"/>
        <w:szCs w:val="36"/>
        <w:lang w:val="zh-CN" w:eastAsia="zh-CN" w:bidi="zh-CN"/>
      </w:rPr>
    </w:lvl>
    <w:lvl w:ilvl="1" w:tentative="0">
      <w:start w:val="0"/>
      <w:numFmt w:val="bullet"/>
      <w:lvlText w:val="•"/>
      <w:lvlJc w:val="left"/>
      <w:pPr>
        <w:ind w:left="1820" w:hanging="580"/>
      </w:pPr>
      <w:rPr>
        <w:rFonts w:hint="default"/>
        <w:lang w:val="zh-CN" w:eastAsia="zh-CN" w:bidi="zh-CN"/>
      </w:rPr>
    </w:lvl>
    <w:lvl w:ilvl="2" w:tentative="0">
      <w:start w:val="0"/>
      <w:numFmt w:val="bullet"/>
      <w:lvlText w:val="•"/>
      <w:lvlJc w:val="left"/>
      <w:pPr>
        <w:ind w:left="3344" w:hanging="580"/>
      </w:pPr>
      <w:rPr>
        <w:rFonts w:hint="default"/>
        <w:lang w:val="zh-CN" w:eastAsia="zh-CN" w:bidi="zh-CN"/>
      </w:rPr>
    </w:lvl>
    <w:lvl w:ilvl="3" w:tentative="0">
      <w:start w:val="0"/>
      <w:numFmt w:val="bullet"/>
      <w:lvlText w:val="•"/>
      <w:lvlJc w:val="left"/>
      <w:pPr>
        <w:ind w:left="4868" w:hanging="580"/>
      </w:pPr>
      <w:rPr>
        <w:rFonts w:hint="default"/>
        <w:lang w:val="zh-CN" w:eastAsia="zh-CN" w:bidi="zh-CN"/>
      </w:rPr>
    </w:lvl>
    <w:lvl w:ilvl="4" w:tentative="0">
      <w:start w:val="0"/>
      <w:numFmt w:val="bullet"/>
      <w:lvlText w:val="•"/>
      <w:lvlJc w:val="left"/>
      <w:pPr>
        <w:ind w:left="6393" w:hanging="580"/>
      </w:pPr>
      <w:rPr>
        <w:rFonts w:hint="default"/>
        <w:lang w:val="zh-CN" w:eastAsia="zh-CN" w:bidi="zh-CN"/>
      </w:rPr>
    </w:lvl>
    <w:lvl w:ilvl="5" w:tentative="0">
      <w:start w:val="0"/>
      <w:numFmt w:val="bullet"/>
      <w:lvlText w:val="•"/>
      <w:lvlJc w:val="left"/>
      <w:pPr>
        <w:ind w:left="7917" w:hanging="580"/>
      </w:pPr>
      <w:rPr>
        <w:rFonts w:hint="default"/>
        <w:lang w:val="zh-CN" w:eastAsia="zh-CN" w:bidi="zh-CN"/>
      </w:rPr>
    </w:lvl>
    <w:lvl w:ilvl="6" w:tentative="0">
      <w:start w:val="0"/>
      <w:numFmt w:val="bullet"/>
      <w:lvlText w:val="•"/>
      <w:lvlJc w:val="left"/>
      <w:pPr>
        <w:ind w:left="9442" w:hanging="580"/>
      </w:pPr>
      <w:rPr>
        <w:rFonts w:hint="default"/>
        <w:lang w:val="zh-CN" w:eastAsia="zh-CN" w:bidi="zh-CN"/>
      </w:rPr>
    </w:lvl>
    <w:lvl w:ilvl="7" w:tentative="0">
      <w:start w:val="0"/>
      <w:numFmt w:val="bullet"/>
      <w:lvlText w:val="•"/>
      <w:lvlJc w:val="left"/>
      <w:pPr>
        <w:ind w:left="10966" w:hanging="580"/>
      </w:pPr>
      <w:rPr>
        <w:rFonts w:hint="default"/>
        <w:lang w:val="zh-CN" w:eastAsia="zh-CN" w:bidi="zh-CN"/>
      </w:rPr>
    </w:lvl>
    <w:lvl w:ilvl="8" w:tentative="0">
      <w:start w:val="0"/>
      <w:numFmt w:val="bullet"/>
      <w:lvlText w:val="•"/>
      <w:lvlJc w:val="left"/>
      <w:pPr>
        <w:ind w:left="12491" w:hanging="580"/>
      </w:pPr>
      <w:rPr>
        <w:rFonts w:hint="default"/>
        <w:lang w:val="zh-CN" w:eastAsia="zh-CN" w:bidi="zh-CN"/>
      </w:rPr>
    </w:lvl>
  </w:abstractNum>
  <w:num w:numId="1">
    <w:abstractNumId w:val="6"/>
  </w:num>
  <w:num w:numId="2">
    <w:abstractNumId w:val="4"/>
  </w:num>
  <w:num w:numId="3">
    <w:abstractNumId w:val="13"/>
  </w:num>
  <w:num w:numId="4">
    <w:abstractNumId w:val="2"/>
  </w:num>
  <w:num w:numId="5">
    <w:abstractNumId w:val="1"/>
  </w:num>
  <w:num w:numId="6">
    <w:abstractNumId w:val="8"/>
  </w:num>
  <w:num w:numId="7">
    <w:abstractNumId w:val="10"/>
  </w:num>
  <w:num w:numId="8">
    <w:abstractNumId w:val="15"/>
  </w:num>
  <w:num w:numId="9">
    <w:abstractNumId w:val="7"/>
  </w:num>
  <w:num w:numId="10">
    <w:abstractNumId w:val="0"/>
  </w:num>
  <w:num w:numId="11">
    <w:abstractNumId w:val="11"/>
  </w:num>
  <w:num w:numId="12">
    <w:abstractNumId w:val="14"/>
  </w:num>
  <w:num w:numId="13">
    <w:abstractNumId w:val="3"/>
  </w:num>
  <w:num w:numId="14">
    <w:abstractNumId w:val="12"/>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jNzY5OWZiZjc5NDcwYmI3ZjA1YjQ5MjEyOGU4ODUifQ=="/>
  </w:docVars>
  <w:rsids>
    <w:rsidRoot w:val="00000000"/>
    <w:rsid w:val="03C119D5"/>
    <w:rsid w:val="445D794F"/>
    <w:rsid w:val="48B044BC"/>
    <w:rsid w:val="64403D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1"/>
      <w:outlineLvl w:val="1"/>
    </w:pPr>
    <w:rPr>
      <w:rFonts w:ascii="宋体" w:hAnsi="宋体" w:eastAsia="宋体" w:cs="宋体"/>
      <w:sz w:val="46"/>
      <w:szCs w:val="46"/>
      <w:lang w:val="zh-CN" w:eastAsia="zh-CN" w:bidi="zh-CN"/>
    </w:rPr>
  </w:style>
  <w:style w:type="paragraph" w:styleId="3">
    <w:name w:val="heading 2"/>
    <w:basedOn w:val="1"/>
    <w:next w:val="1"/>
    <w:qFormat/>
    <w:uiPriority w:val="1"/>
    <w:pPr>
      <w:outlineLvl w:val="2"/>
    </w:pPr>
    <w:rPr>
      <w:rFonts w:ascii="宋体" w:hAnsi="宋体" w:eastAsia="宋体" w:cs="宋体"/>
      <w:sz w:val="42"/>
      <w:szCs w:val="42"/>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380"/>
    </w:pPr>
    <w:rPr>
      <w:rFonts w:ascii="宋体" w:hAnsi="宋体" w:eastAsia="宋体" w:cs="宋体"/>
      <w:sz w:val="36"/>
      <w:szCs w:val="36"/>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780" w:hanging="400"/>
    </w:pPr>
    <w:rPr>
      <w:rFonts w:ascii="宋体" w:hAnsi="宋体" w:eastAsia="宋体" w:cs="宋体"/>
      <w:lang w:val="zh-CN" w:eastAsia="zh-CN" w:bidi="zh-CN"/>
    </w:rPr>
  </w:style>
  <w:style w:type="paragraph" w:customStyle="1" w:styleId="9">
    <w:name w:val="Table Paragraph"/>
    <w:basedOn w:val="1"/>
    <w:qFormat/>
    <w:uiPriority w:val="1"/>
    <w:pPr>
      <w:spacing w:before="24"/>
    </w:pPr>
    <w:rPr>
      <w:rFonts w:ascii="Arial" w:hAnsi="Arial" w:eastAsia="Arial" w:cs="Arial"/>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25488</Words>
  <Characters>26397</Characters>
  <TotalTime>0</TotalTime>
  <ScaleCrop>false</ScaleCrop>
  <LinksUpToDate>false</LinksUpToDate>
  <CharactersWithSpaces>28968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2020-06-03T08:00:00Z</dcterms:created>
  <dc:creator>bingdian001.com</dc:creator>
  <cp:keywords>bingdian001.com</cp:keywords>
  <cp:lastModifiedBy>kaka</cp:lastModifiedBy>
  <dcterms:modified xsi:type="dcterms:W3CDTF">2022-05-06T01:17:34Z</dcterms:modified>
  <dc:subject>bingdian001.com</dc:subject>
  <dc:title>bingdian001.com</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2020-06-03T00:00:00Z</vt:filetime>
  </property>
  <property fmtid="{D5CDD505-2E9C-101B-9397-08002B2CF9AE}" pid="3" name="Creator">
    <vt:lpwstr>bingdian001.com</vt:lpwstr>
  </property>
  <property fmtid="{D5CDD505-2E9C-101B-9397-08002B2CF9AE}" pid="4" name="LastSaved">
    <vt:filetime>2020-06-03T00:00:00Z</vt:filetime>
  </property>
  <property fmtid="{D5CDD505-2E9C-101B-9397-08002B2CF9AE}" pid="5" name="KSOProductBuildVer">
    <vt:lpwstr>2052-11.1.0.11636</vt:lpwstr>
  </property>
  <property fmtid="{D5CDD505-2E9C-101B-9397-08002B2CF9AE}" pid="6" name="ICV">
    <vt:lpwstr>76023DA059694F8FB8C3107C02D1A3A2</vt:lpwstr>
  </property>
</Properties>
</file>