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rFonts w:ascii="微软雅黑" w:hAnsi="微软雅黑" w:eastAsia="微软雅黑"/>
          <w:b/>
          <w:color w:val="000000"/>
          <w:sz w:val="36"/>
        </w:rPr>
        <w:t>六年级寒假计划作文五篇</w:t>
      </w:r>
    </w:p>
    <w:p>
      <w:r>
        <w:rPr>
          <w:rFonts w:ascii="宋体" w:hAnsi="宋体" w:eastAsia="宋体"/>
          <w:color w:val="000000"/>
          <w:sz w:val="28"/>
        </w:rPr>
        <w:t xml:space="preserve">　　转眼间，我迎来了小学的最后一个寒假，心里既欣喜又有很多不舍，也有很多期待。六年的时光转瞬将逝，感觉还有好多事情还没有做，我们就要离开这座“陶园”了。在这最后一个寒假里，我要自己安排自己的时间，好好地认真地度过。</w:t>
      </w:r>
    </w:p>
    <w:p>
      <w:r>
        <w:rPr>
          <w:rFonts w:ascii="宋体" w:hAnsi="宋体" w:eastAsia="宋体"/>
          <w:color w:val="000000"/>
          <w:sz w:val="28"/>
        </w:rPr>
        <w:t xml:space="preserve">　　首先，寒假里我要做个“小当家”，协助爸爸妈妈做家务，减轻他们的负担。我要把家里打扫得干干净净，亮亮堂堂的，让我们温馨的家以最美的面貌迎接新春。</w:t>
      </w:r>
    </w:p>
    <w:p>
      <w:r>
        <w:rPr>
          <w:rFonts w:ascii="宋体" w:hAnsi="宋体" w:eastAsia="宋体"/>
          <w:color w:val="000000"/>
          <w:sz w:val="28"/>
        </w:rPr>
        <w:t xml:space="preserve">　　其次是运动。每天早饭和晚饭后我都要去公园里跑步，强健体魄。每天下午去足球场踢足球。这样每天锻炼身体，就不容易生病了。</w:t>
      </w:r>
    </w:p>
    <w:p>
      <w:r>
        <w:rPr>
          <w:rFonts w:ascii="宋体" w:hAnsi="宋体" w:eastAsia="宋体"/>
          <w:color w:val="000000"/>
          <w:sz w:val="28"/>
        </w:rPr>
        <w:t xml:space="preserve">　　我当然也会按时按量完成每天的作业。假期里，我还要多去图书馆，享受书香。我很爱读书，古典名著、科普图书、名人传记我都喜欢，书既能丰富我的知识，又能开阔我的眼界。</w:t>
      </w:r>
    </w:p>
    <w:p>
      <w:r>
        <w:rPr>
          <w:rFonts w:ascii="宋体" w:hAnsi="宋体" w:eastAsia="宋体"/>
          <w:color w:val="000000"/>
          <w:sz w:val="28"/>
        </w:rPr>
        <w:t xml:space="preserve">　　这个寒假，我不但要读万卷书，还要行万里路。春节假期正是和爸爸妈妈一起出游的大好时机，我要和爸爸妈妈一起去浙江旅游，去那里领略枕水江南的美丽景色。浙江是妈妈的故乡，是妈妈心中最美的地方，也是我最喜欢的地方之一。在我的印象中，江南水乡不但有水墨画的宁静，也有油画的绚丽多彩。绍兴就是一幅恬淡的水墨画，是个山清水秀，人杰地灵的地方。那里不但船多，桥多，名人更多，像鲁迅、秋瑾、周恩来、朱自清等。我要去参观鲁迅故居、百草堂和三味书屋、周恩来故居、兰亭等等我们课本里讲述过的地方，去了解学习课本中没有的知识。</w:t>
      </w:r>
    </w:p>
    <w:p>
      <w:r>
        <w:rPr>
          <w:rFonts w:ascii="宋体" w:hAnsi="宋体" w:eastAsia="宋体"/>
          <w:color w:val="000000"/>
          <w:sz w:val="28"/>
        </w:rPr>
        <w:t xml:space="preserve">　　这个寒假，一定是多彩而又快乐的！</w:t>
      </w:r>
    </w:p>
    <w:p>
      <w:r>
        <w:rPr>
          <w:rFonts w:ascii="宋体" w:hAnsi="宋体" w:eastAsia="宋体"/>
          <w:color w:val="000000"/>
          <w:sz w:val="28"/>
        </w:rPr>
        <w:t xml:space="preserve">　　【篇二】六年级寒假计划作文</w:t>
      </w:r>
    </w:p>
    <w:p>
      <w:r>
        <w:rPr>
          <w:rFonts w:ascii="宋体" w:hAnsi="宋体" w:eastAsia="宋体"/>
          <w:color w:val="000000"/>
          <w:sz w:val="28"/>
        </w:rPr>
        <w:t xml:space="preserve">　　快乐的寒假已经到来，为了使我的寒假变得更充实有趣的同时同样学习功课也不落下，我要定个寒假计划，以方便我执行。</w:t>
      </w:r>
    </w:p>
    <w:p>
      <w:r>
        <w:rPr>
          <w:rFonts w:ascii="宋体" w:hAnsi="宋体" w:eastAsia="宋体"/>
          <w:color w:val="000000"/>
          <w:sz w:val="28"/>
        </w:rPr>
        <w:t xml:space="preserve">　　首先，我认为在我回老家过年时肯定没有时间写作业，而过年后又没时间写了，所以我决定在过年前将作业完成。也就是在阳历2月4日前完成作业，处去今天不算，也就有十天写作业的时间。在这十天我将把所以作业写完，下面是我十天的作息表</w:t>
      </w:r>
    </w:p>
    <w:p>
      <w:r>
        <w:rPr>
          <w:rFonts w:ascii="宋体" w:hAnsi="宋体" w:eastAsia="宋体"/>
          <w:color w:val="000000"/>
          <w:sz w:val="28"/>
        </w:rPr>
        <w:t xml:space="preserve">　　7：30起床，然后在在半个小时内穿好衣服洗好脸刷好牙。</w:t>
      </w:r>
    </w:p>
    <w:p>
      <w:r>
        <w:rPr>
          <w:rFonts w:ascii="宋体" w:hAnsi="宋体" w:eastAsia="宋体"/>
          <w:color w:val="000000"/>
          <w:sz w:val="28"/>
        </w:rPr>
        <w:t xml:space="preserve">　　8：00吃早餐，然后在家里做一些运动。</w:t>
      </w:r>
    </w:p>
    <w:p>
      <w:r>
        <w:rPr>
          <w:rFonts w:ascii="宋体" w:hAnsi="宋体" w:eastAsia="宋体"/>
          <w:color w:val="000000"/>
          <w:sz w:val="28"/>
        </w:rPr>
        <w:t xml:space="preserve">　　8：40-9：00读十分钟英语，十分钟语文。</w:t>
      </w:r>
    </w:p>
    <w:p>
      <w:r>
        <w:rPr>
          <w:rFonts w:ascii="宋体" w:hAnsi="宋体" w:eastAsia="宋体"/>
          <w:color w:val="000000"/>
          <w:sz w:val="28"/>
        </w:rPr>
        <w:t xml:space="preserve">　　9：00-9：40做英语作业</w:t>
      </w:r>
    </w:p>
    <w:p>
      <w:r>
        <w:rPr>
          <w:rFonts w:ascii="宋体" w:hAnsi="宋体" w:eastAsia="宋体"/>
          <w:color w:val="000000"/>
          <w:sz w:val="28"/>
        </w:rPr>
        <w:t xml:space="preserve">　　9：40-10：00休息</w:t>
      </w:r>
    </w:p>
    <w:p>
      <w:r>
        <w:rPr>
          <w:rFonts w:ascii="宋体" w:hAnsi="宋体" w:eastAsia="宋体"/>
          <w:color w:val="000000"/>
          <w:sz w:val="28"/>
        </w:rPr>
        <w:t xml:space="preserve">　　10：00-10：40做语文作业</w:t>
      </w:r>
    </w:p>
    <w:p>
      <w:r>
        <w:rPr>
          <w:rFonts w:ascii="宋体" w:hAnsi="宋体" w:eastAsia="宋体"/>
          <w:color w:val="000000"/>
          <w:sz w:val="28"/>
        </w:rPr>
        <w:t xml:space="preserve">　　10：40-11：00做数学作业</w:t>
      </w:r>
    </w:p>
    <w:p>
      <w:r>
        <w:rPr>
          <w:rFonts w:ascii="宋体" w:hAnsi="宋体" w:eastAsia="宋体"/>
          <w:color w:val="000000"/>
          <w:sz w:val="28"/>
        </w:rPr>
        <w:t xml:space="preserve">　　11：00-11：30吃午餐</w:t>
      </w:r>
    </w:p>
    <w:p>
      <w:r>
        <w:rPr>
          <w:rFonts w:ascii="宋体" w:hAnsi="宋体" w:eastAsia="宋体"/>
          <w:color w:val="000000"/>
          <w:sz w:val="28"/>
        </w:rPr>
        <w:t xml:space="preserve">　　11：30-13：00午休</w:t>
      </w:r>
    </w:p>
    <w:p>
      <w:r>
        <w:rPr>
          <w:rFonts w:ascii="宋体" w:hAnsi="宋体" w:eastAsia="宋体"/>
          <w:color w:val="000000"/>
          <w:sz w:val="28"/>
        </w:rPr>
        <w:t xml:space="preserve">　　13：00-14：00做寒假作业本</w:t>
      </w:r>
    </w:p>
    <w:p>
      <w:r>
        <w:rPr>
          <w:rFonts w:ascii="宋体" w:hAnsi="宋体" w:eastAsia="宋体"/>
          <w:color w:val="000000"/>
          <w:sz w:val="28"/>
        </w:rPr>
        <w:t xml:space="preserve">　　14：00-14：20休息</w:t>
      </w:r>
    </w:p>
    <w:p>
      <w:r>
        <w:rPr>
          <w:rFonts w:ascii="宋体" w:hAnsi="宋体" w:eastAsia="宋体"/>
          <w:color w:val="000000"/>
          <w:sz w:val="28"/>
        </w:rPr>
        <w:t xml:space="preserve">　　14：20-15：20读课外书</w:t>
      </w:r>
    </w:p>
    <w:p>
      <w:r>
        <w:rPr>
          <w:rFonts w:ascii="宋体" w:hAnsi="宋体" w:eastAsia="宋体"/>
          <w:color w:val="000000"/>
          <w:sz w:val="28"/>
        </w:rPr>
        <w:t xml:space="preserve">　　15：20-16：20去小区里走走玩玩</w:t>
      </w:r>
    </w:p>
    <w:p>
      <w:r>
        <w:rPr>
          <w:rFonts w:ascii="宋体" w:hAnsi="宋体" w:eastAsia="宋体"/>
          <w:color w:val="000000"/>
          <w:sz w:val="28"/>
        </w:rPr>
        <w:t xml:space="preserve">　　16：20-17：20做自己喜欢的事情（除了玩电脑看电视等相关的）</w:t>
      </w:r>
    </w:p>
    <w:p>
      <w:r>
        <w:rPr>
          <w:rFonts w:ascii="宋体" w:hAnsi="宋体" w:eastAsia="宋体"/>
          <w:color w:val="000000"/>
          <w:sz w:val="28"/>
        </w:rPr>
        <w:t xml:space="preserve">　　17：20-18：20再看课外书</w:t>
      </w:r>
    </w:p>
    <w:p>
      <w:r>
        <w:rPr>
          <w:rFonts w:ascii="宋体" w:hAnsi="宋体" w:eastAsia="宋体"/>
          <w:color w:val="000000"/>
          <w:sz w:val="28"/>
        </w:rPr>
        <w:t xml:space="preserve">　　18：20-21：00随便玩什么</w:t>
      </w:r>
    </w:p>
    <w:p>
      <w:r>
        <w:rPr>
          <w:rFonts w:ascii="宋体" w:hAnsi="宋体" w:eastAsia="宋体"/>
          <w:color w:val="000000"/>
          <w:sz w:val="28"/>
        </w:rPr>
        <w:t xml:space="preserve">　　21：00洗澡睡觉</w:t>
      </w:r>
    </w:p>
    <w:p>
      <w:r>
        <w:rPr>
          <w:rFonts w:ascii="宋体" w:hAnsi="宋体" w:eastAsia="宋体"/>
          <w:color w:val="000000"/>
          <w:sz w:val="28"/>
        </w:rPr>
        <w:t xml:space="preserve">　　怎么样？不错吧！还有在此声明为什么看课外书时间长，因为我准备在寒假看完《非法智慧》、《秘密花园》和《爱是不自私》这三本书。</w:t>
      </w:r>
    </w:p>
    <w:p>
      <w:r>
        <w:rPr>
          <w:rFonts w:ascii="宋体" w:hAnsi="宋体" w:eastAsia="宋体"/>
          <w:color w:val="000000"/>
          <w:sz w:val="28"/>
        </w:rPr>
        <w:t xml:space="preserve">　　不过再好的计划不执行是没有用的，所以不能只写不做，那样一点用都没有哦！</w:t>
      </w:r>
    </w:p>
    <w:p>
      <w:r>
        <w:rPr>
          <w:rFonts w:ascii="宋体" w:hAnsi="宋体" w:eastAsia="宋体"/>
          <w:color w:val="000000"/>
          <w:sz w:val="28"/>
        </w:rPr>
        <w:t xml:space="preserve">　　【篇三】六年级寒假计划作文</w:t>
      </w:r>
    </w:p>
    <w:p>
      <w:r>
        <w:rPr>
          <w:rFonts w:ascii="宋体" w:hAnsi="宋体" w:eastAsia="宋体"/>
          <w:color w:val="000000"/>
          <w:sz w:val="28"/>
        </w:rPr>
        <w:t xml:space="preserve">　　今天，我们正式放寒假了。在这么的漫长的假期里，同学们想干些什么呢？有人会说：“我要出去玩！”也有人会说：“我要好好学习！”我这个寒假要干的事情可多了。</w:t>
      </w:r>
    </w:p>
    <w:p>
      <w:r>
        <w:rPr>
          <w:rFonts w:ascii="宋体" w:hAnsi="宋体" w:eastAsia="宋体"/>
          <w:color w:val="000000"/>
          <w:sz w:val="28"/>
        </w:rPr>
        <w:t xml:space="preserve">　　首先，我是一个小学生，还有很多方面的知识不足，所以我在这个寒假里要多以学习为主，看看自己学过的还有哪些不会，看书查阅或练练《一点通》书上的语言练习题，并看看平时很常见的四字成语和四字词语。已经学过的语文书上的古诗要会背会写，而且要找一找课外古诗读读，记一记。英语再复习复习，对学过的单词要会听、写、默、看、说，并查查音标，对单词加深记忆。数学呢，复习一下学过的知识，并且到网上找一些试题做做，或者让妈妈给我出一些比较难的题目，以进一步掌握学过的知识并加以灵活使用。</w:t>
      </w:r>
    </w:p>
    <w:p>
      <w:r>
        <w:rPr>
          <w:rFonts w:ascii="宋体" w:hAnsi="宋体" w:eastAsia="宋体"/>
          <w:color w:val="000000"/>
          <w:sz w:val="28"/>
        </w:rPr>
        <w:t xml:space="preserve">　　第二，我要培养我的兴趣和爱好，我要跟爸爸一起练练书法，长大以后也能够写一手好字。我还要多锻炼身体，我在体育这方面的喜好很多，有跑步、跳绳、打乒乓球、打羽毛球、游泳、转呼啦圈等，我要早上八点时做做操，保持身体健康。</w:t>
      </w:r>
    </w:p>
    <w:p>
      <w:r>
        <w:rPr>
          <w:rFonts w:ascii="宋体" w:hAnsi="宋体" w:eastAsia="宋体"/>
          <w:color w:val="000000"/>
          <w:sz w:val="28"/>
        </w:rPr>
        <w:t xml:space="preserve">　　第三，我要坚持写日记、作文。以前，我写的日记“干干的”，主要就是缺少观察；以后，我打算每天看三十分钟的课外书，在网上查找写的好的文章，向人家学习学习。另外，我还要一个小册子，起名为“日记小材料”，平时发生一点小事都要留心观察，把一些精彩的东西记录下来，那不过写文章的好材料哟！到时候要写东西，那就不愁“没事可写”了！</w:t>
      </w:r>
    </w:p>
    <w:p>
      <w:r>
        <w:rPr>
          <w:rFonts w:ascii="宋体" w:hAnsi="宋体" w:eastAsia="宋体"/>
          <w:color w:val="000000"/>
          <w:sz w:val="28"/>
        </w:rPr>
        <w:t xml:space="preserve">　　还有，我虽然是一个孩子，我要改变我的态度，要多帮妈妈做能够做的家务活，比如：擦桌、扫地、擦窗等等，做一个人见人爱的乖孩子。</w:t>
      </w:r>
    </w:p>
    <w:p>
      <w:r>
        <w:rPr>
          <w:rFonts w:ascii="宋体" w:hAnsi="宋体" w:eastAsia="宋体"/>
          <w:color w:val="000000"/>
          <w:sz w:val="28"/>
        </w:rPr>
        <w:t xml:space="preserve">　　这就是我的寒假计划，我不但要增强学习，也要多帮爸妈做事，大家觉得我这个寒假计划怎么样？</w:t>
      </w:r>
    </w:p>
    <w:p>
      <w:r>
        <w:rPr>
          <w:rFonts w:ascii="宋体" w:hAnsi="宋体" w:eastAsia="宋体"/>
          <w:color w:val="000000"/>
          <w:sz w:val="28"/>
        </w:rPr>
        <w:t xml:space="preserve">　　【篇四】六年级寒假计划作文</w:t>
      </w:r>
    </w:p>
    <w:p>
      <w:r>
        <w:rPr>
          <w:rFonts w:ascii="宋体" w:hAnsi="宋体" w:eastAsia="宋体"/>
          <w:color w:val="000000"/>
          <w:sz w:val="28"/>
        </w:rPr>
        <w:t xml:space="preserve">　　寒假到了，学校要求我们每人制定一份寒假学习计划，让大家过一个愉快、充实又有意义的假期，所以我订的寒假学习计划如下：</w:t>
      </w:r>
    </w:p>
    <w:p>
      <w:r>
        <w:rPr>
          <w:rFonts w:ascii="宋体" w:hAnsi="宋体" w:eastAsia="宋体"/>
          <w:color w:val="000000"/>
          <w:sz w:val="28"/>
        </w:rPr>
        <w:t xml:space="preserve">　　一、每天早起活动，活动完后坚持每天读半个小时的英语，看看一些对自己有益的课外书，阅读一二篇少年儿童读物，坚持按时作息。</w:t>
      </w:r>
    </w:p>
    <w:p>
      <w:r>
        <w:rPr>
          <w:rFonts w:ascii="宋体" w:hAnsi="宋体" w:eastAsia="宋体"/>
          <w:color w:val="000000"/>
          <w:sz w:val="28"/>
        </w:rPr>
        <w:t xml:space="preserve">　　二、下午认真做作业，复习语文、数学，做一些阅读或数学习题，提升自己，对自己喜爱的课文熟读成诵。此外，如果有什么稀奇事，看到的、听到的都能够写一篇作文起来。</w:t>
      </w:r>
    </w:p>
    <w:p>
      <w:r>
        <w:rPr>
          <w:rFonts w:ascii="宋体" w:hAnsi="宋体" w:eastAsia="宋体"/>
          <w:color w:val="000000"/>
          <w:sz w:val="28"/>
        </w:rPr>
        <w:t xml:space="preserve">　　三、每天不要太迟睡，儿童一定要有充足的睡眠时间，不要熬夜。每天适当的收看有意义的少年儿童电视节目，少看电视、少玩电脑。</w:t>
      </w:r>
    </w:p>
    <w:p>
      <w:r>
        <w:rPr>
          <w:rFonts w:ascii="宋体" w:hAnsi="宋体" w:eastAsia="宋体"/>
          <w:color w:val="000000"/>
          <w:sz w:val="28"/>
        </w:rPr>
        <w:t xml:space="preserve">　　四、出去拜年、出去玩、出去旅游，也不是就没事了，拜年能够当记叙文写下来，旅游时看到的美景，也能够一一写下来。</w:t>
      </w:r>
    </w:p>
    <w:p>
      <w:r>
        <w:rPr>
          <w:rFonts w:ascii="宋体" w:hAnsi="宋体" w:eastAsia="宋体"/>
          <w:color w:val="000000"/>
          <w:sz w:val="28"/>
        </w:rPr>
        <w:t xml:space="preserve">　　五、积极参加组织的各项少年儿童活动，主动参与力所能及的家务劳动和社会公益劳动，让自己增长见识、增长知识，在寒假里并注意安全。</w:t>
      </w:r>
    </w:p>
    <w:p>
      <w:r>
        <w:rPr>
          <w:rFonts w:ascii="宋体" w:hAnsi="宋体" w:eastAsia="宋体"/>
          <w:color w:val="000000"/>
          <w:sz w:val="28"/>
        </w:rPr>
        <w:t xml:space="preserve">　　让我们一起过个愉快、充实有意义的寒假吧！</w:t>
      </w:r>
    </w:p>
    <w:p>
      <w:r>
        <w:rPr>
          <w:rFonts w:ascii="宋体" w:hAnsi="宋体" w:eastAsia="宋体"/>
          <w:color w:val="000000"/>
          <w:sz w:val="28"/>
        </w:rPr>
        <w:t xml:space="preserve">　　【篇五】六年级寒假计划作文</w:t>
      </w:r>
    </w:p>
    <w:p>
      <w:r>
        <w:rPr>
          <w:rFonts w:ascii="宋体" w:hAnsi="宋体" w:eastAsia="宋体"/>
          <w:color w:val="000000"/>
          <w:sz w:val="28"/>
        </w:rPr>
        <w:t xml:space="preserve">　　经过一个学期的紧张学习，我们终于盼来了年味十足的寒假。为了在寒假中丰富自己的知识面，按时学习生活，做事有规律，更好地度过一个快乐、充实、有意义的寒假，特制定此寒假生活学习计划：</w:t>
      </w:r>
    </w:p>
    <w:p>
      <w:r>
        <w:rPr>
          <w:rFonts w:ascii="宋体" w:hAnsi="宋体" w:eastAsia="宋体"/>
          <w:color w:val="000000"/>
          <w:sz w:val="28"/>
        </w:rPr>
        <w:t xml:space="preserve">　　一、每天日程安排：</w:t>
      </w:r>
    </w:p>
    <w:p>
      <w:r>
        <w:rPr>
          <w:rFonts w:ascii="宋体" w:hAnsi="宋体" w:eastAsia="宋体"/>
          <w:color w:val="000000"/>
          <w:sz w:val="28"/>
        </w:rPr>
        <w:t xml:space="preserve">　　9：00-10：30做《寒假乐园》语文和英语部分</w:t>
      </w:r>
    </w:p>
    <w:p>
      <w:r>
        <w:rPr>
          <w:rFonts w:ascii="宋体" w:hAnsi="宋体" w:eastAsia="宋体"/>
          <w:color w:val="000000"/>
          <w:sz w:val="28"/>
        </w:rPr>
        <w:t xml:space="preserve">　　10：30-11：00休息</w:t>
      </w:r>
    </w:p>
    <w:p>
      <w:r>
        <w:rPr>
          <w:rFonts w:ascii="宋体" w:hAnsi="宋体" w:eastAsia="宋体"/>
          <w:color w:val="000000"/>
          <w:sz w:val="28"/>
        </w:rPr>
        <w:t xml:space="preserve">　　11：00-11：30看课外书</w:t>
      </w:r>
    </w:p>
    <w:p>
      <w:r>
        <w:rPr>
          <w:rFonts w:ascii="宋体" w:hAnsi="宋体" w:eastAsia="宋体"/>
          <w:color w:val="000000"/>
          <w:sz w:val="28"/>
        </w:rPr>
        <w:t xml:space="preserve">　　11：30-13：00吃午饭、午休</w:t>
      </w:r>
    </w:p>
    <w:p>
      <w:r>
        <w:rPr>
          <w:rFonts w:ascii="宋体" w:hAnsi="宋体" w:eastAsia="宋体"/>
          <w:color w:val="000000"/>
          <w:sz w:val="28"/>
        </w:rPr>
        <w:t xml:space="preserve">　　13：00-14：30做《寒假乐园》数学部分</w:t>
      </w:r>
    </w:p>
    <w:p>
      <w:r>
        <w:rPr>
          <w:rFonts w:ascii="宋体" w:hAnsi="宋体" w:eastAsia="宋体"/>
          <w:color w:val="000000"/>
          <w:sz w:val="28"/>
        </w:rPr>
        <w:t xml:space="preserve">　　14：30-15：00户外活动</w:t>
      </w:r>
    </w:p>
    <w:p>
      <w:r>
        <w:rPr>
          <w:rFonts w:ascii="宋体" w:hAnsi="宋体" w:eastAsia="宋体"/>
          <w:color w:val="000000"/>
          <w:sz w:val="28"/>
        </w:rPr>
        <w:t xml:space="preserve">　　15：00-16：00看课外书</w:t>
      </w:r>
    </w:p>
    <w:p>
      <w:r>
        <w:rPr>
          <w:rFonts w:ascii="宋体" w:hAnsi="宋体" w:eastAsia="宋体"/>
          <w:color w:val="000000"/>
          <w:sz w:val="28"/>
        </w:rPr>
        <w:t xml:space="preserve">　　16：00-20：30自由活动的时间（包括看电视，上网等）</w:t>
      </w:r>
    </w:p>
    <w:p>
      <w:r>
        <w:rPr>
          <w:rFonts w:ascii="宋体" w:hAnsi="宋体" w:eastAsia="宋体"/>
          <w:color w:val="000000"/>
          <w:sz w:val="28"/>
        </w:rPr>
        <w:t xml:space="preserve">　　21：00睡觉</w:t>
      </w:r>
    </w:p>
    <w:p>
      <w:r>
        <w:rPr>
          <w:rFonts w:ascii="宋体" w:hAnsi="宋体" w:eastAsia="宋体"/>
          <w:color w:val="000000"/>
          <w:sz w:val="28"/>
        </w:rPr>
        <w:t xml:space="preserve">　　二、实现的目标：</w:t>
      </w:r>
    </w:p>
    <w:p>
      <w:r>
        <w:rPr>
          <w:rFonts w:ascii="宋体" w:hAnsi="宋体" w:eastAsia="宋体"/>
          <w:color w:val="000000"/>
          <w:sz w:val="28"/>
        </w:rPr>
        <w:t xml:space="preserve">　　1、帮家里做一些力所能及的家务劳动；</w:t>
      </w:r>
    </w:p>
    <w:p>
      <w:r>
        <w:rPr>
          <w:rFonts w:ascii="宋体" w:hAnsi="宋体" w:eastAsia="宋体"/>
          <w:color w:val="000000"/>
          <w:sz w:val="28"/>
        </w:rPr>
        <w:t xml:space="preserve">　　2、读几本好书，看几部好的电影；</w:t>
      </w:r>
    </w:p>
    <w:p>
      <w:r>
        <w:rPr>
          <w:rFonts w:ascii="宋体" w:hAnsi="宋体" w:eastAsia="宋体"/>
          <w:color w:val="000000"/>
          <w:sz w:val="28"/>
        </w:rPr>
        <w:t xml:space="preserve">　　3、试着克服几个自己以前不敢做的事；</w:t>
      </w:r>
    </w:p>
    <w:p>
      <w:r>
        <w:rPr>
          <w:rFonts w:ascii="宋体" w:hAnsi="宋体" w:eastAsia="宋体"/>
          <w:color w:val="000000"/>
          <w:sz w:val="28"/>
        </w:rPr>
        <w:t xml:space="preserve">　　4、完成假期作业，并努力做到；</w:t>
      </w:r>
    </w:p>
    <w:p>
      <w:r>
        <w:rPr>
          <w:rFonts w:ascii="宋体" w:hAnsi="宋体" w:eastAsia="宋体"/>
          <w:color w:val="000000"/>
          <w:sz w:val="28"/>
        </w:rPr>
        <w:t xml:space="preserve">　　5、一个星期至少去一次到书店看课外读物；</w:t>
      </w:r>
    </w:p>
    <w:p>
      <w:r>
        <w:rPr>
          <w:rFonts w:ascii="宋体" w:hAnsi="宋体" w:eastAsia="宋体"/>
          <w:color w:val="000000"/>
          <w:sz w:val="28"/>
        </w:rPr>
        <w:t xml:space="preserve">　　6、每天要做适量的户外运动，不因为天气寒冷躲在家里；</w:t>
      </w:r>
    </w:p>
    <w:p>
      <w:r>
        <w:rPr>
          <w:rFonts w:ascii="宋体" w:hAnsi="宋体" w:eastAsia="宋体"/>
          <w:color w:val="000000"/>
          <w:sz w:val="28"/>
        </w:rPr>
        <w:t xml:space="preserve">　　7、天天看电视新闻报道，多知道点国内外大事；</w:t>
      </w:r>
    </w:p>
    <w:p>
      <w:r>
        <w:rPr>
          <w:rFonts w:ascii="宋体" w:hAnsi="宋体" w:eastAsia="宋体"/>
          <w:color w:val="000000"/>
          <w:sz w:val="28"/>
        </w:rPr>
        <w:t xml:space="preserve">　　8、注意安全，尤其是春节期间的安全。</w:t>
      </w:r>
    </w:p>
    <w:p>
      <w:r>
        <w:rPr>
          <w:rFonts w:ascii="宋体" w:hAnsi="宋体" w:eastAsia="宋体"/>
          <w:color w:val="000000"/>
          <w:sz w:val="28"/>
        </w:rPr>
        <w:t xml:space="preserve">　　在寒假里，我最要学会的就是合理安排学习、娱乐、休息的时间，要把每一点一滴宝贵的时间都充分利用好。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dcterms:created xsi:type="dcterms:W3CDTF">2013-12-23T23:15:00Z</dcterms:created>
  <dcterms:modified xsi:type="dcterms:W3CDTF">2013-12-23T23:15:00Z</dcterms:modified>
  <cp:category/>
</cp:coreProperties>
</file>